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E666B" w14:textId="5A503CD6" w:rsidR="00733CF1" w:rsidRDefault="00733CF1" w:rsidP="003D1EEB">
      <w:pPr>
        <w:spacing w:line="276" w:lineRule="auto"/>
        <w:jc w:val="left"/>
        <w:rPr>
          <w:rFonts w:asciiTheme="minorHAnsi" w:hAnsiTheme="minorHAnsi"/>
          <w:highlight w:val="yellow"/>
        </w:rPr>
      </w:pPr>
    </w:p>
    <w:tbl>
      <w:tblPr>
        <w:tblStyle w:val="Grilledutableau"/>
        <w:tblW w:w="1030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79"/>
        <w:gridCol w:w="4867"/>
        <w:gridCol w:w="859"/>
      </w:tblGrid>
      <w:tr w:rsidR="00733CF1" w:rsidRPr="00C51A41" w14:paraId="4D2C4CC5" w14:textId="77777777" w:rsidTr="00D90434">
        <w:trPr>
          <w:cantSplit/>
          <w:trHeight w:val="1749"/>
          <w:jc w:val="center"/>
        </w:trPr>
        <w:tc>
          <w:tcPr>
            <w:tcW w:w="4579" w:type="dxa"/>
            <w:shd w:val="clear" w:color="auto" w:fill="auto"/>
            <w:vAlign w:val="center"/>
          </w:tcPr>
          <w:p w14:paraId="495C0192" w14:textId="77777777" w:rsidR="00733CF1" w:rsidRPr="00C51A41" w:rsidRDefault="00733CF1" w:rsidP="003D1EEB">
            <w:pPr>
              <w:pStyle w:val="Titre2page1"/>
              <w:spacing w:line="276" w:lineRule="auto"/>
              <w:jc w:val="both"/>
            </w:pPr>
            <w:r>
              <w:rPr>
                <w:noProof/>
                <w:lang w:eastAsia="fr-FR"/>
              </w:rPr>
              <w:drawing>
                <wp:inline distT="0" distB="0" distL="0" distR="0" wp14:anchorId="6568F9B6" wp14:editId="0740A691">
                  <wp:extent cx="2770505" cy="995680"/>
                  <wp:effectExtent l="0" t="0" r="0" b="0"/>
                  <wp:docPr id="11" name="Image 10">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00000000-0008-0000-0000-00000B000000}"/>
                              </a:ext>
                            </a:extLst>
                          </pic:cNvPr>
                          <pic:cNvPicPr/>
                        </pic:nvPicPr>
                        <pic:blipFill rotWithShape="1">
                          <a:blip r:embed="rId8" cstate="print">
                            <a:extLst>
                              <a:ext uri="{28A0092B-C50C-407E-A947-70E740481C1C}">
                                <a14:useLocalDpi xmlns:a14="http://schemas.microsoft.com/office/drawing/2010/main" val="0"/>
                              </a:ext>
                            </a:extLst>
                          </a:blip>
                          <a:srcRect t="16515" b="15595"/>
                          <a:stretch/>
                        </pic:blipFill>
                        <pic:spPr bwMode="auto">
                          <a:xfrm>
                            <a:off x="0" y="0"/>
                            <a:ext cx="2770505" cy="995680"/>
                          </a:xfrm>
                          <a:prstGeom prst="rect">
                            <a:avLst/>
                          </a:prstGeom>
                          <a:noFill/>
                          <a:ln>
                            <a:noFill/>
                          </a:ln>
                        </pic:spPr>
                      </pic:pic>
                    </a:graphicData>
                  </a:graphic>
                </wp:inline>
              </w:drawing>
            </w:r>
          </w:p>
        </w:tc>
        <w:tc>
          <w:tcPr>
            <w:tcW w:w="4867" w:type="dxa"/>
            <w:vAlign w:val="center"/>
          </w:tcPr>
          <w:p w14:paraId="69B50AB0" w14:textId="77777777" w:rsidR="00733CF1" w:rsidRPr="00CF2656" w:rsidRDefault="00733CF1" w:rsidP="003D1EEB">
            <w:pPr>
              <w:spacing w:line="276" w:lineRule="auto"/>
              <w:rPr>
                <w:b/>
              </w:rPr>
            </w:pPr>
            <w:r w:rsidRPr="00CF2656">
              <w:rPr>
                <w:b/>
              </w:rPr>
              <w:t>CHU St ETIENNE - ETABLISSEMENT SUPPORT GHT LOIRE – Hôpital du GIER</w:t>
            </w:r>
          </w:p>
          <w:p w14:paraId="6167FB2B" w14:textId="77777777" w:rsidR="00733CF1" w:rsidRDefault="00733CF1" w:rsidP="003D1EEB">
            <w:pPr>
              <w:spacing w:line="276" w:lineRule="auto"/>
            </w:pPr>
            <w:r w:rsidRPr="00CF2656">
              <w:t>19, Rue Victor Hugo</w:t>
            </w:r>
          </w:p>
          <w:p w14:paraId="6D1B9CC6" w14:textId="77777777" w:rsidR="00733CF1" w:rsidRDefault="00733CF1" w:rsidP="003D1EEB">
            <w:pPr>
              <w:spacing w:line="276" w:lineRule="auto"/>
            </w:pPr>
            <w:r w:rsidRPr="00CF2656">
              <w:t>42 400 Saint-Chamond</w:t>
            </w:r>
          </w:p>
          <w:p w14:paraId="575A574F" w14:textId="77777777" w:rsidR="00733CF1" w:rsidRPr="00C51A41" w:rsidRDefault="00733CF1" w:rsidP="003D1EEB">
            <w:pPr>
              <w:spacing w:line="276" w:lineRule="auto"/>
            </w:pPr>
            <w:r w:rsidRPr="00CF2656">
              <w:t>Tél.: 04 77 75 24 39</w:t>
            </w:r>
          </w:p>
        </w:tc>
        <w:tc>
          <w:tcPr>
            <w:tcW w:w="859" w:type="dxa"/>
            <w:shd w:val="clear" w:color="auto" w:fill="808080" w:themeFill="background1" w:themeFillShade="80"/>
            <w:textDirection w:val="tbRl"/>
            <w:vAlign w:val="center"/>
          </w:tcPr>
          <w:p w14:paraId="3FD44372" w14:textId="77777777" w:rsidR="00733CF1" w:rsidRPr="00C51A41" w:rsidRDefault="00733CF1" w:rsidP="003D1EEB">
            <w:pPr>
              <w:pStyle w:val="Titre2page1"/>
              <w:spacing w:line="276" w:lineRule="auto"/>
            </w:pPr>
            <w:r>
              <w:t>MAITRE D</w:t>
            </w:r>
            <w:r w:rsidRPr="00C51A41">
              <w:t>OUVRAGE</w:t>
            </w:r>
          </w:p>
        </w:tc>
      </w:tr>
    </w:tbl>
    <w:p w14:paraId="378A1209" w14:textId="77777777" w:rsidR="00733CF1" w:rsidRPr="00C51A41" w:rsidRDefault="00733CF1" w:rsidP="003D1EEB">
      <w:pPr>
        <w:spacing w:line="276" w:lineRule="auto"/>
      </w:pPr>
      <w:r>
        <w:rPr>
          <w:noProof/>
          <w:lang w:eastAsia="fr-FR"/>
        </w:rPr>
        <mc:AlternateContent>
          <mc:Choice Requires="wps">
            <w:drawing>
              <wp:anchor distT="0" distB="0" distL="114300" distR="114300" simplePos="0" relativeHeight="251659776" behindDoc="0" locked="0" layoutInCell="1" allowOverlap="1" wp14:anchorId="5642CE48" wp14:editId="5BF0968B">
                <wp:simplePos x="0" y="0"/>
                <wp:positionH relativeFrom="column">
                  <wp:posOffset>-250825</wp:posOffset>
                </wp:positionH>
                <wp:positionV relativeFrom="paragraph">
                  <wp:posOffset>-2223135</wp:posOffset>
                </wp:positionV>
                <wp:extent cx="7018020" cy="563880"/>
                <wp:effectExtent l="0" t="0" r="0" b="7620"/>
                <wp:wrapNone/>
                <wp:docPr id="82" name="Rectangle 82"/>
                <wp:cNvGraphicFramePr/>
                <a:graphic xmlns:a="http://schemas.openxmlformats.org/drawingml/2006/main">
                  <a:graphicData uri="http://schemas.microsoft.com/office/word/2010/wordprocessingShape">
                    <wps:wsp>
                      <wps:cNvSpPr/>
                      <wps:spPr>
                        <a:xfrm>
                          <a:off x="0" y="0"/>
                          <a:ext cx="7018020" cy="56388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3F2E48" id="Rectangle 82" o:spid="_x0000_s1026" style="position:absolute;margin-left:-19.75pt;margin-top:-175.05pt;width:552.6pt;height:44.4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" fillcolor="white [3201]" stroked="f" strokeweight="2pt"/>
            </w:pict>
          </mc:Fallback>
        </mc:AlternateContent>
      </w:r>
    </w:p>
    <w:tbl>
      <w:tblPr>
        <w:tblStyle w:val="Grilledutableau"/>
        <w:tblW w:w="10348" w:type="dxa"/>
        <w:jc w:val="center"/>
        <w:tblLayout w:type="fixed"/>
        <w:tblLook w:val="04A0" w:firstRow="1" w:lastRow="0" w:firstColumn="1" w:lastColumn="0" w:noHBand="0" w:noVBand="1"/>
      </w:tblPr>
      <w:tblGrid>
        <w:gridCol w:w="10348"/>
      </w:tblGrid>
      <w:tr w:rsidR="00733CF1" w:rsidRPr="00C51A41" w14:paraId="330701DE" w14:textId="77777777" w:rsidTr="00A003B0">
        <w:trPr>
          <w:trHeight w:val="1362"/>
          <w:jc w:val="center"/>
        </w:trPr>
        <w:tc>
          <w:tcPr>
            <w:tcW w:w="103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46E2AF66" w14:textId="77777777" w:rsidR="00733CF1" w:rsidRPr="00A003B0" w:rsidRDefault="00733CF1" w:rsidP="003D1EEB">
            <w:pPr>
              <w:pStyle w:val="Titre"/>
              <w:spacing w:line="276" w:lineRule="auto"/>
              <w:rPr>
                <w:rFonts w:asciiTheme="minorHAnsi" w:hAnsiTheme="minorHAnsi"/>
                <w:sz w:val="44"/>
              </w:rPr>
            </w:pPr>
            <w:r w:rsidRPr="00A003B0">
              <w:rPr>
                <w:rFonts w:asciiTheme="minorHAnsi" w:hAnsiTheme="minorHAnsi"/>
                <w:sz w:val="44"/>
              </w:rPr>
              <w:t>Restructuration des urgences et du hall d'accueil de</w:t>
            </w:r>
          </w:p>
          <w:p w14:paraId="016FA484" w14:textId="77777777" w:rsidR="00733CF1" w:rsidRPr="00E96C1A" w:rsidRDefault="00733CF1" w:rsidP="003D1EEB">
            <w:pPr>
              <w:pStyle w:val="Titre"/>
              <w:spacing w:line="276" w:lineRule="auto"/>
              <w:rPr>
                <w:rFonts w:asciiTheme="minorHAnsi" w:hAnsiTheme="minorHAnsi"/>
              </w:rPr>
            </w:pPr>
            <w:r w:rsidRPr="00A003B0">
              <w:rPr>
                <w:rFonts w:asciiTheme="minorHAnsi" w:hAnsiTheme="minorHAnsi"/>
                <w:sz w:val="44"/>
              </w:rPr>
              <w:t>l'HOPITAL DU GIER à SAINT-CHAMOND (42)</w:t>
            </w:r>
          </w:p>
        </w:tc>
      </w:tr>
    </w:tbl>
    <w:p w14:paraId="2EDF780B" w14:textId="77777777" w:rsidR="00733CF1" w:rsidRPr="00C51A41" w:rsidRDefault="00733CF1" w:rsidP="003D1EEB">
      <w:pPr>
        <w:spacing w:line="276" w:lineRule="auto"/>
        <w:jc w:val="center"/>
      </w:pPr>
    </w:p>
    <w:tbl>
      <w:tblPr>
        <w:tblStyle w:val="Grilledutableau"/>
        <w:tblW w:w="10265" w:type="dxa"/>
        <w:jc w:val="center"/>
        <w:tblLayout w:type="fixed"/>
        <w:tblLook w:val="04A0" w:firstRow="1" w:lastRow="0" w:firstColumn="1" w:lastColumn="0" w:noHBand="0" w:noVBand="1"/>
      </w:tblPr>
      <w:tblGrid>
        <w:gridCol w:w="10265"/>
      </w:tblGrid>
      <w:tr w:rsidR="00733CF1" w:rsidRPr="00C51A41" w14:paraId="048D61F9" w14:textId="77777777" w:rsidTr="00D90434">
        <w:trPr>
          <w:trHeight w:val="2896"/>
          <w:jc w:val="center"/>
        </w:trPr>
        <w:tc>
          <w:tcPr>
            <w:tcW w:w="102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6D9F1"/>
            <w:vAlign w:val="center"/>
          </w:tcPr>
          <w:p w14:paraId="1E2AAE0B" w14:textId="2769DD8D" w:rsidR="00A003B0" w:rsidRPr="00A003B0" w:rsidRDefault="00733CF1" w:rsidP="003D1EEB">
            <w:pPr>
              <w:pStyle w:val="Titre"/>
              <w:spacing w:line="276" w:lineRule="auto"/>
              <w:rPr>
                <w:rFonts w:asciiTheme="minorHAnsi" w:hAnsiTheme="minorHAnsi"/>
                <w:sz w:val="32"/>
                <w:szCs w:val="44"/>
              </w:rPr>
            </w:pPr>
            <w:r w:rsidRPr="00A003B0">
              <w:rPr>
                <w:rFonts w:asciiTheme="minorHAnsi" w:hAnsiTheme="minorHAnsi"/>
                <w:noProof/>
                <w:sz w:val="32"/>
                <w:szCs w:val="44"/>
                <w:lang w:eastAsia="fr-FR"/>
              </w:rPr>
              <w:drawing>
                <wp:anchor distT="0" distB="0" distL="114300" distR="114300" simplePos="0" relativeHeight="251660800" behindDoc="0" locked="0" layoutInCell="1" allowOverlap="1" wp14:anchorId="542C7575" wp14:editId="63D69A24">
                  <wp:simplePos x="0" y="0"/>
                  <wp:positionH relativeFrom="margin">
                    <wp:align>center</wp:align>
                  </wp:positionH>
                  <wp:positionV relativeFrom="paragraph">
                    <wp:posOffset>-2703830</wp:posOffset>
                  </wp:positionV>
                  <wp:extent cx="4373880" cy="2418715"/>
                  <wp:effectExtent l="152400" t="152400" r="369570" b="3625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chamond.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187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A003B0">
              <w:rPr>
                <w:rFonts w:asciiTheme="minorHAnsi" w:hAnsiTheme="minorHAnsi"/>
                <w:sz w:val="32"/>
                <w:szCs w:val="44"/>
              </w:rPr>
              <w:t xml:space="preserve">MEMOIRE TECHNIQUE ET ENVIRONNEMENTAL JUSTIFICATIF </w:t>
            </w:r>
            <w:r w:rsidR="00C01559">
              <w:rPr>
                <w:rFonts w:asciiTheme="minorHAnsi" w:hAnsiTheme="minorHAnsi"/>
                <w:sz w:val="32"/>
                <w:szCs w:val="44"/>
              </w:rPr>
              <w:t>NETTOYAGE</w:t>
            </w:r>
          </w:p>
          <w:p w14:paraId="4555D241" w14:textId="118E6C75" w:rsidR="00733CF1" w:rsidRPr="00A003B0" w:rsidRDefault="00733CF1" w:rsidP="003D1EEB">
            <w:pPr>
              <w:pStyle w:val="Titre"/>
              <w:spacing w:line="276" w:lineRule="auto"/>
              <w:rPr>
                <w:rFonts w:asciiTheme="minorHAnsi" w:hAnsiTheme="minorHAnsi" w:cs="Tahoma"/>
                <w:bCs/>
                <w:spacing w:val="-3"/>
                <w:sz w:val="32"/>
                <w:szCs w:val="20"/>
              </w:rPr>
            </w:pPr>
            <w:r w:rsidRPr="00A003B0">
              <w:rPr>
                <w:rFonts w:asciiTheme="minorHAnsi" w:hAnsiTheme="minorHAnsi" w:cs="Tahoma"/>
                <w:bCs/>
                <w:spacing w:val="-3"/>
                <w:sz w:val="32"/>
                <w:szCs w:val="20"/>
              </w:rPr>
              <w:t>(</w:t>
            </w:r>
            <w:r w:rsidR="00A003B0" w:rsidRPr="00A003B0">
              <w:rPr>
                <w:rFonts w:asciiTheme="minorHAnsi" w:hAnsiTheme="minorHAnsi" w:cs="Tahoma"/>
                <w:bCs/>
                <w:spacing w:val="-3"/>
                <w:sz w:val="32"/>
                <w:szCs w:val="20"/>
              </w:rPr>
              <w:t>À</w:t>
            </w:r>
            <w:r w:rsidRPr="00A003B0">
              <w:rPr>
                <w:rFonts w:asciiTheme="minorHAnsi" w:hAnsiTheme="minorHAnsi" w:cs="Tahoma"/>
                <w:bCs/>
                <w:spacing w:val="-3"/>
                <w:sz w:val="32"/>
                <w:szCs w:val="20"/>
              </w:rPr>
              <w:t xml:space="preserve"> renseigner et à </w:t>
            </w:r>
            <w:r w:rsidRPr="00A003B0">
              <w:rPr>
                <w:rFonts w:asciiTheme="minorHAnsi" w:hAnsiTheme="minorHAnsi" w:cs="Tahoma"/>
                <w:spacing w:val="-4"/>
                <w:sz w:val="32"/>
                <w:szCs w:val="20"/>
              </w:rPr>
              <w:t>retourner</w:t>
            </w:r>
            <w:r w:rsidRPr="00A003B0">
              <w:rPr>
                <w:rFonts w:asciiTheme="minorHAnsi" w:hAnsiTheme="minorHAnsi" w:cs="Tahoma"/>
                <w:spacing w:val="-2"/>
                <w:sz w:val="32"/>
                <w:szCs w:val="20"/>
              </w:rPr>
              <w:t xml:space="preserve"> </w:t>
            </w:r>
            <w:r w:rsidRPr="00A003B0">
              <w:rPr>
                <w:rFonts w:asciiTheme="minorHAnsi" w:hAnsiTheme="minorHAnsi" w:cs="Tahoma"/>
                <w:bCs/>
                <w:spacing w:val="-3"/>
                <w:sz w:val="32"/>
                <w:szCs w:val="20"/>
              </w:rPr>
              <w:t>avec l'offre)</w:t>
            </w:r>
          </w:p>
          <w:p w14:paraId="65CD0032" w14:textId="16EAB606" w:rsidR="00733CF1" w:rsidRPr="00733CF1" w:rsidRDefault="00733CF1" w:rsidP="003D1EEB">
            <w:pPr>
              <w:spacing w:line="276" w:lineRule="auto"/>
            </w:pPr>
          </w:p>
        </w:tc>
      </w:tr>
    </w:tbl>
    <w:p w14:paraId="3EF43ED6" w14:textId="77777777" w:rsidR="00733CF1" w:rsidRDefault="00733CF1" w:rsidP="003D1EEB">
      <w:pPr>
        <w:spacing w:line="276" w:lineRule="auto"/>
      </w:pPr>
    </w:p>
    <w:tbl>
      <w:tblPr>
        <w:tblStyle w:val="Grilledutableau"/>
        <w:tblW w:w="1022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43"/>
        <w:gridCol w:w="4828"/>
        <w:gridCol w:w="852"/>
      </w:tblGrid>
      <w:tr w:rsidR="00733CF1" w:rsidRPr="00C51A41" w14:paraId="28B10C58" w14:textId="77777777" w:rsidTr="00D90434">
        <w:trPr>
          <w:cantSplit/>
          <w:trHeight w:val="1234"/>
          <w:jc w:val="center"/>
        </w:trPr>
        <w:tc>
          <w:tcPr>
            <w:tcW w:w="4543" w:type="dxa"/>
            <w:shd w:val="clear" w:color="auto" w:fill="auto"/>
          </w:tcPr>
          <w:p w14:paraId="3B1B661E" w14:textId="77777777" w:rsidR="00733CF1" w:rsidRPr="00FB1C2C" w:rsidRDefault="00733CF1" w:rsidP="003D1EEB">
            <w:pPr>
              <w:spacing w:line="276" w:lineRule="auto"/>
              <w:jc w:val="center"/>
              <w:rPr>
                <w:rFonts w:ascii="Times New Roman" w:hAnsi="Times New Roman"/>
                <w:b/>
              </w:rPr>
            </w:pPr>
            <w:r>
              <w:rPr>
                <w:noProof/>
                <w:lang w:eastAsia="fr-FR"/>
              </w:rPr>
              <w:drawing>
                <wp:inline distT="0" distB="0" distL="0" distR="0" wp14:anchorId="6AEF32D5" wp14:editId="4C36FC87">
                  <wp:extent cx="1043107" cy="1061555"/>
                  <wp:effectExtent l="0" t="0" r="0" b="127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107" cy="1061555"/>
                          </a:xfrm>
                          <a:prstGeom prst="rect">
                            <a:avLst/>
                          </a:prstGeom>
                          <a:noFill/>
                          <a:extLst/>
                        </pic:spPr>
                      </pic:pic>
                    </a:graphicData>
                  </a:graphic>
                </wp:inline>
              </w:drawing>
            </w:r>
          </w:p>
        </w:tc>
        <w:tc>
          <w:tcPr>
            <w:tcW w:w="4828" w:type="dxa"/>
          </w:tcPr>
          <w:p w14:paraId="25296697" w14:textId="77777777" w:rsidR="00733CF1" w:rsidRPr="00FB1C2C" w:rsidRDefault="00733CF1" w:rsidP="003D1EEB">
            <w:pPr>
              <w:spacing w:line="276" w:lineRule="auto"/>
              <w:jc w:val="left"/>
              <w:rPr>
                <w:b/>
                <w:lang w:val="en-US"/>
              </w:rPr>
            </w:pPr>
            <w:r>
              <w:rPr>
                <w:b/>
              </w:rPr>
              <w:t>SEXTANT architecture</w:t>
            </w:r>
          </w:p>
          <w:p w14:paraId="40517297" w14:textId="77777777" w:rsidR="00733CF1" w:rsidRDefault="00733CF1" w:rsidP="003D1EEB">
            <w:pPr>
              <w:spacing w:line="276" w:lineRule="auto"/>
              <w:jc w:val="left"/>
            </w:pPr>
            <w:r w:rsidRPr="00CF2656">
              <w:t>80, Boulevard François Mitterrand</w:t>
            </w:r>
          </w:p>
          <w:p w14:paraId="0FA5EC7E" w14:textId="77777777" w:rsidR="00733CF1" w:rsidRPr="00FB1C2C" w:rsidRDefault="00733CF1" w:rsidP="003D1EEB">
            <w:pPr>
              <w:spacing w:line="276" w:lineRule="auto"/>
              <w:jc w:val="left"/>
            </w:pPr>
            <w:r w:rsidRPr="00CF2656">
              <w:t>63 000 Clermont-Ferrand</w:t>
            </w:r>
          </w:p>
          <w:p w14:paraId="6B6E44E2" w14:textId="77777777" w:rsidR="00733CF1" w:rsidRDefault="00733CF1" w:rsidP="003D1EEB">
            <w:pPr>
              <w:spacing w:line="276" w:lineRule="auto"/>
              <w:jc w:val="left"/>
            </w:pPr>
            <w:r>
              <w:t>sextant63@sextant-architecture.com</w:t>
            </w:r>
          </w:p>
          <w:p w14:paraId="00558B44" w14:textId="77777777" w:rsidR="00733CF1" w:rsidRPr="00FB1C2C" w:rsidRDefault="00733CF1" w:rsidP="003D1EEB">
            <w:pPr>
              <w:spacing w:line="276" w:lineRule="auto"/>
              <w:jc w:val="left"/>
              <w:rPr>
                <w:rFonts w:ascii="Times New Roman" w:hAnsi="Times New Roman"/>
              </w:rPr>
            </w:pPr>
            <w:r>
              <w:t>Tél.: 04 73 90 83 29</w:t>
            </w:r>
          </w:p>
        </w:tc>
        <w:tc>
          <w:tcPr>
            <w:tcW w:w="852" w:type="dxa"/>
            <w:shd w:val="clear" w:color="auto" w:fill="808080" w:themeFill="background1" w:themeFillShade="80"/>
            <w:textDirection w:val="tbRl"/>
            <w:vAlign w:val="center"/>
          </w:tcPr>
          <w:p w14:paraId="6CCC583D" w14:textId="77777777" w:rsidR="00733CF1" w:rsidRDefault="00733CF1" w:rsidP="003D1EEB">
            <w:pPr>
              <w:pStyle w:val="Titre2page1"/>
              <w:spacing w:line="276" w:lineRule="auto"/>
            </w:pPr>
            <w:r w:rsidRPr="00C51A41">
              <w:t>ARCHITECTE</w:t>
            </w:r>
          </w:p>
          <w:p w14:paraId="76620043" w14:textId="77777777" w:rsidR="00733CF1" w:rsidRPr="00C51A41" w:rsidRDefault="00733CF1" w:rsidP="003D1EEB">
            <w:pPr>
              <w:pStyle w:val="Titre2page1"/>
              <w:spacing w:line="276" w:lineRule="auto"/>
            </w:pPr>
            <w:r>
              <w:t>MANDATAIRE</w:t>
            </w:r>
          </w:p>
        </w:tc>
      </w:tr>
      <w:tr w:rsidR="00733CF1" w:rsidRPr="00C51A41" w14:paraId="06D2D303" w14:textId="77777777" w:rsidTr="00D90434">
        <w:tblPrEx>
          <w:tblCellMar>
            <w:left w:w="108" w:type="dxa"/>
            <w:right w:w="108" w:type="dxa"/>
          </w:tblCellMar>
        </w:tblPrEx>
        <w:trPr>
          <w:cantSplit/>
          <w:trHeight w:val="1782"/>
          <w:jc w:val="center"/>
        </w:trPr>
        <w:tc>
          <w:tcPr>
            <w:tcW w:w="4543" w:type="dxa"/>
            <w:shd w:val="clear" w:color="auto" w:fill="auto"/>
            <w:vAlign w:val="center"/>
          </w:tcPr>
          <w:p w14:paraId="68F04041" w14:textId="4735B420" w:rsidR="00733CF1" w:rsidRPr="00C51A41" w:rsidRDefault="00284B73" w:rsidP="003D1EEB">
            <w:pPr>
              <w:spacing w:line="276" w:lineRule="auto"/>
              <w:jc w:val="center"/>
            </w:pPr>
            <w:r>
              <w:rPr>
                <w:noProof/>
                <w:lang w:eastAsia="fr-FR"/>
              </w:rPr>
              <w:drawing>
                <wp:inline distT="0" distB="0" distL="0" distR="0" wp14:anchorId="724C0E8E" wp14:editId="0944C80B">
                  <wp:extent cx="2745701" cy="75111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TPF.png"/>
                          <pic:cNvPicPr/>
                        </pic:nvPicPr>
                        <pic:blipFill rotWithShape="1">
                          <a:blip r:embed="rId11" cstate="print">
                            <a:extLst>
                              <a:ext uri="{28A0092B-C50C-407E-A947-70E740481C1C}">
                                <a14:useLocalDpi xmlns:a14="http://schemas.microsoft.com/office/drawing/2010/main" val="0"/>
                              </a:ext>
                            </a:extLst>
                          </a:blip>
                          <a:srcRect t="32026" b="33424"/>
                          <a:stretch/>
                        </pic:blipFill>
                        <pic:spPr bwMode="auto">
                          <a:xfrm>
                            <a:off x="0" y="0"/>
                            <a:ext cx="2745701" cy="751114"/>
                          </a:xfrm>
                          <a:prstGeom prst="rect">
                            <a:avLst/>
                          </a:prstGeom>
                          <a:ln>
                            <a:noFill/>
                          </a:ln>
                          <a:extLst>
                            <a:ext uri="{53640926-AAD7-44D8-BBD7-CCE9431645EC}">
                              <a14:shadowObscured xmlns:a14="http://schemas.microsoft.com/office/drawing/2010/main"/>
                            </a:ext>
                          </a:extLst>
                        </pic:spPr>
                      </pic:pic>
                    </a:graphicData>
                  </a:graphic>
                </wp:inline>
              </w:drawing>
            </w:r>
          </w:p>
        </w:tc>
        <w:tc>
          <w:tcPr>
            <w:tcW w:w="4828" w:type="dxa"/>
            <w:vAlign w:val="center"/>
          </w:tcPr>
          <w:p w14:paraId="63DDF712" w14:textId="77777777" w:rsidR="00733CF1" w:rsidRPr="00E6798B" w:rsidRDefault="00733CF1" w:rsidP="003D1EEB">
            <w:pPr>
              <w:spacing w:line="276" w:lineRule="auto"/>
              <w:jc w:val="center"/>
            </w:pPr>
          </w:p>
          <w:p w14:paraId="555C583C" w14:textId="77777777" w:rsidR="00733CF1" w:rsidRPr="008F28C6" w:rsidRDefault="00733CF1" w:rsidP="003D1EEB">
            <w:pPr>
              <w:spacing w:line="276" w:lineRule="auto"/>
              <w:jc w:val="left"/>
              <w:rPr>
                <w:b/>
              </w:rPr>
            </w:pPr>
            <w:r w:rsidRPr="008F28C6">
              <w:rPr>
                <w:b/>
              </w:rPr>
              <w:t xml:space="preserve">TPF </w:t>
            </w:r>
            <w:r>
              <w:rPr>
                <w:b/>
              </w:rPr>
              <w:t>INGENIE</w:t>
            </w:r>
            <w:r w:rsidRPr="008F28C6">
              <w:rPr>
                <w:b/>
              </w:rPr>
              <w:t>RIE</w:t>
            </w:r>
          </w:p>
          <w:p w14:paraId="52B1E8D0" w14:textId="77777777" w:rsidR="00733CF1" w:rsidRPr="00C51A41" w:rsidRDefault="00733CF1" w:rsidP="003D1EEB">
            <w:pPr>
              <w:spacing w:line="276" w:lineRule="auto"/>
              <w:jc w:val="left"/>
            </w:pPr>
            <w:r>
              <w:t>55 rue de la Villette</w:t>
            </w:r>
          </w:p>
          <w:p w14:paraId="0E3D4670" w14:textId="77777777" w:rsidR="00733CF1" w:rsidRPr="00C51A41" w:rsidRDefault="00733CF1" w:rsidP="003D1EEB">
            <w:pPr>
              <w:spacing w:line="276" w:lineRule="auto"/>
              <w:jc w:val="left"/>
            </w:pPr>
            <w:r>
              <w:t>69 003 LYON</w:t>
            </w:r>
          </w:p>
          <w:p w14:paraId="5FC3E61E" w14:textId="77777777" w:rsidR="00733CF1" w:rsidRDefault="00733CF1" w:rsidP="003D1EEB">
            <w:pPr>
              <w:spacing w:line="276" w:lineRule="auto"/>
              <w:jc w:val="left"/>
            </w:pPr>
            <w:r w:rsidRPr="003611F6">
              <w:t>Tél</w:t>
            </w:r>
            <w:r>
              <w:t xml:space="preserve"> :</w:t>
            </w:r>
            <w:r w:rsidRPr="00C51A41">
              <w:t xml:space="preserve"> </w:t>
            </w:r>
            <w:r>
              <w:t>04 72 13 50 74</w:t>
            </w:r>
          </w:p>
          <w:p w14:paraId="795FE5E9" w14:textId="77777777" w:rsidR="00733CF1" w:rsidRPr="00C51A41" w:rsidRDefault="00733CF1" w:rsidP="003D1EEB">
            <w:pPr>
              <w:spacing w:line="276" w:lineRule="auto"/>
              <w:jc w:val="center"/>
            </w:pPr>
          </w:p>
        </w:tc>
        <w:tc>
          <w:tcPr>
            <w:tcW w:w="852" w:type="dxa"/>
            <w:shd w:val="clear" w:color="auto" w:fill="808080" w:themeFill="background1" w:themeFillShade="80"/>
            <w:textDirection w:val="tbRl"/>
            <w:vAlign w:val="center"/>
          </w:tcPr>
          <w:p w14:paraId="6F0413C1" w14:textId="77777777" w:rsidR="00733CF1" w:rsidRDefault="00733CF1" w:rsidP="003D1EEB">
            <w:pPr>
              <w:pStyle w:val="Titre2page1"/>
              <w:spacing w:line="276" w:lineRule="auto"/>
            </w:pPr>
            <w:r w:rsidRPr="00C51A41">
              <w:t>INGENERIE</w:t>
            </w:r>
            <w:r>
              <w:t xml:space="preserve"> ET</w:t>
            </w:r>
          </w:p>
          <w:p w14:paraId="0A76B38D" w14:textId="77777777" w:rsidR="00733CF1" w:rsidRPr="00C51A41" w:rsidRDefault="00733CF1" w:rsidP="003D1EEB">
            <w:pPr>
              <w:pStyle w:val="Titre2page1"/>
              <w:spacing w:line="276" w:lineRule="auto"/>
            </w:pPr>
            <w:r>
              <w:t>ECONOMIE</w:t>
            </w:r>
          </w:p>
        </w:tc>
      </w:tr>
    </w:tbl>
    <w:p w14:paraId="150119F1" w14:textId="59AD0930" w:rsidR="00733CF1" w:rsidRDefault="00733CF1" w:rsidP="003D1EEB">
      <w:pPr>
        <w:spacing w:line="276" w:lineRule="auto"/>
        <w:jc w:val="left"/>
        <w:rPr>
          <w:rFonts w:asciiTheme="minorHAnsi" w:hAnsiTheme="minorHAnsi"/>
          <w:highlight w:val="yellow"/>
        </w:rPr>
      </w:pPr>
      <w:r>
        <w:rPr>
          <w:rFonts w:asciiTheme="minorHAnsi" w:hAnsiTheme="minorHAnsi"/>
          <w:highlight w:val="yellow"/>
        </w:rPr>
        <w:t xml:space="preserve">  </w:t>
      </w:r>
    </w:p>
    <w:p w14:paraId="5E466016" w14:textId="74D87843" w:rsidR="00733CF1" w:rsidRDefault="00733CF1" w:rsidP="003D1EEB">
      <w:pPr>
        <w:spacing w:line="276" w:lineRule="auto"/>
        <w:jc w:val="left"/>
        <w:rPr>
          <w:rFonts w:asciiTheme="minorHAnsi" w:hAnsiTheme="minorHAnsi"/>
          <w:highlight w:val="yellow"/>
        </w:rPr>
      </w:pPr>
    </w:p>
    <w:p w14:paraId="2F8A8E3D" w14:textId="77777777" w:rsidR="00733CF1" w:rsidRDefault="00733CF1" w:rsidP="003D1EEB">
      <w:pPr>
        <w:spacing w:line="276" w:lineRule="auto"/>
        <w:jc w:val="left"/>
        <w:rPr>
          <w:rFonts w:asciiTheme="minorHAnsi" w:hAnsiTheme="minorHAnsi"/>
          <w:highlight w:val="yellow"/>
        </w:rPr>
      </w:pPr>
    </w:p>
    <w:tbl>
      <w:tblPr>
        <w:tblStyle w:val="Grilledutableau"/>
        <w:tblW w:w="0" w:type="auto"/>
        <w:tblLook w:val="04A0" w:firstRow="1" w:lastRow="0" w:firstColumn="1" w:lastColumn="0" w:noHBand="0" w:noVBand="1"/>
      </w:tblPr>
      <w:tblGrid>
        <w:gridCol w:w="3197"/>
        <w:gridCol w:w="6997"/>
      </w:tblGrid>
      <w:tr w:rsidR="001C454D" w:rsidRPr="003664F9" w14:paraId="67C2B647" w14:textId="77777777" w:rsidTr="00733CF1">
        <w:trPr>
          <w:trHeight w:val="832"/>
        </w:trPr>
        <w:tc>
          <w:tcPr>
            <w:tcW w:w="3197" w:type="dxa"/>
            <w:vAlign w:val="center"/>
          </w:tcPr>
          <w:p w14:paraId="6131E171" w14:textId="3B904FD0" w:rsidR="001C454D" w:rsidRPr="003664F9" w:rsidRDefault="00733CF1" w:rsidP="003D1EEB">
            <w:pPr>
              <w:spacing w:line="276" w:lineRule="auto"/>
              <w:rPr>
                <w:rFonts w:asciiTheme="minorHAnsi" w:hAnsiTheme="minorHAnsi" w:cs="Tahoma"/>
                <w:b/>
                <w:bCs/>
                <w:szCs w:val="22"/>
              </w:rPr>
            </w:pPr>
            <w:r>
              <w:rPr>
                <w:rFonts w:asciiTheme="minorHAnsi" w:hAnsiTheme="minorHAnsi"/>
                <w:highlight w:val="yellow"/>
              </w:rPr>
              <w:lastRenderedPageBreak/>
              <w:br w:type="page"/>
            </w:r>
            <w:r w:rsidR="001C454D" w:rsidRPr="003664F9">
              <w:rPr>
                <w:rFonts w:asciiTheme="minorHAnsi" w:hAnsiTheme="minorHAnsi" w:cs="Tahoma"/>
                <w:b/>
                <w:bCs/>
                <w:szCs w:val="22"/>
              </w:rPr>
              <w:t>Nom et numéro de lot</w:t>
            </w:r>
          </w:p>
        </w:tc>
        <w:tc>
          <w:tcPr>
            <w:tcW w:w="6997" w:type="dxa"/>
            <w:vAlign w:val="center"/>
          </w:tcPr>
          <w:p w14:paraId="51A2A5E2" w14:textId="5EC13643" w:rsidR="001C454D" w:rsidRPr="003664F9" w:rsidRDefault="00580DD6" w:rsidP="003D1EEB">
            <w:pPr>
              <w:spacing w:line="276" w:lineRule="auto"/>
              <w:rPr>
                <w:rFonts w:asciiTheme="minorHAnsi" w:hAnsiTheme="minorHAnsi" w:cs="Tahoma"/>
                <w:b/>
                <w:bCs/>
                <w:szCs w:val="22"/>
              </w:rPr>
            </w:pPr>
            <w:r w:rsidRPr="00580DD6">
              <w:rPr>
                <w:rFonts w:asciiTheme="minorHAnsi" w:hAnsiTheme="minorHAnsi" w:cs="Tahoma"/>
                <w:b/>
                <w:bCs/>
                <w:szCs w:val="22"/>
              </w:rPr>
              <w:t>Nettoyage</w:t>
            </w:r>
          </w:p>
        </w:tc>
      </w:tr>
      <w:tr w:rsidR="00F400D1" w:rsidRPr="003664F9" w14:paraId="46A99466" w14:textId="77777777" w:rsidTr="00733CF1">
        <w:trPr>
          <w:trHeight w:val="832"/>
        </w:trPr>
        <w:tc>
          <w:tcPr>
            <w:tcW w:w="3197" w:type="dxa"/>
            <w:vAlign w:val="center"/>
          </w:tcPr>
          <w:p w14:paraId="33D7A034" w14:textId="77777777" w:rsidR="00F400D1" w:rsidRPr="003664F9" w:rsidRDefault="00F400D1" w:rsidP="003D1EEB">
            <w:pPr>
              <w:spacing w:line="276" w:lineRule="auto"/>
              <w:rPr>
                <w:rFonts w:asciiTheme="minorHAnsi" w:hAnsiTheme="minorHAnsi" w:cs="Tahoma"/>
                <w:b/>
                <w:bCs/>
                <w:szCs w:val="22"/>
              </w:rPr>
            </w:pPr>
            <w:r w:rsidRPr="003664F9">
              <w:rPr>
                <w:rFonts w:asciiTheme="minorHAnsi" w:hAnsiTheme="minorHAnsi" w:cs="Tahoma"/>
                <w:b/>
                <w:bCs/>
                <w:szCs w:val="22"/>
              </w:rPr>
              <w:t>Nom de l’entreprise</w:t>
            </w:r>
          </w:p>
        </w:tc>
        <w:tc>
          <w:tcPr>
            <w:tcW w:w="6997" w:type="dxa"/>
            <w:vAlign w:val="center"/>
          </w:tcPr>
          <w:p w14:paraId="7229BFA2" w14:textId="77777777" w:rsidR="00F400D1" w:rsidRPr="003664F9" w:rsidRDefault="00F400D1" w:rsidP="003D1EEB">
            <w:pPr>
              <w:spacing w:line="276" w:lineRule="auto"/>
              <w:rPr>
                <w:rFonts w:asciiTheme="minorHAnsi" w:hAnsiTheme="minorHAnsi" w:cs="Tahoma"/>
                <w:b/>
                <w:bCs/>
                <w:szCs w:val="22"/>
              </w:rPr>
            </w:pPr>
          </w:p>
        </w:tc>
      </w:tr>
      <w:tr w:rsidR="00F400D1" w:rsidRPr="003664F9" w14:paraId="3948C735" w14:textId="77777777" w:rsidTr="00733CF1">
        <w:trPr>
          <w:trHeight w:val="845"/>
        </w:trPr>
        <w:tc>
          <w:tcPr>
            <w:tcW w:w="3197" w:type="dxa"/>
            <w:vAlign w:val="center"/>
          </w:tcPr>
          <w:p w14:paraId="72AEF248" w14:textId="77777777" w:rsidR="00F400D1" w:rsidRPr="003664F9" w:rsidRDefault="00F400D1" w:rsidP="003D1EEB">
            <w:pPr>
              <w:spacing w:line="276" w:lineRule="auto"/>
              <w:rPr>
                <w:rFonts w:asciiTheme="minorHAnsi" w:hAnsiTheme="minorHAnsi" w:cs="Tahoma"/>
                <w:bCs/>
                <w:szCs w:val="22"/>
              </w:rPr>
            </w:pPr>
            <w:r w:rsidRPr="003664F9">
              <w:rPr>
                <w:rFonts w:asciiTheme="minorHAnsi" w:hAnsiTheme="minorHAnsi" w:cs="Tahoma"/>
                <w:bCs/>
                <w:szCs w:val="22"/>
              </w:rPr>
              <w:t xml:space="preserve">Adresse </w:t>
            </w:r>
          </w:p>
        </w:tc>
        <w:tc>
          <w:tcPr>
            <w:tcW w:w="6997" w:type="dxa"/>
            <w:vAlign w:val="center"/>
          </w:tcPr>
          <w:p w14:paraId="3C919D35" w14:textId="77777777" w:rsidR="00F400D1" w:rsidRPr="003664F9" w:rsidRDefault="00F400D1" w:rsidP="003D1EEB">
            <w:pPr>
              <w:spacing w:line="276" w:lineRule="auto"/>
              <w:rPr>
                <w:rFonts w:asciiTheme="minorHAnsi" w:hAnsiTheme="minorHAnsi" w:cs="Tahoma"/>
                <w:bCs/>
                <w:szCs w:val="22"/>
              </w:rPr>
            </w:pPr>
          </w:p>
        </w:tc>
      </w:tr>
      <w:tr w:rsidR="00F400D1" w:rsidRPr="003664F9" w14:paraId="12CE3D32" w14:textId="77777777" w:rsidTr="00733CF1">
        <w:trPr>
          <w:trHeight w:val="591"/>
        </w:trPr>
        <w:tc>
          <w:tcPr>
            <w:tcW w:w="3197" w:type="dxa"/>
            <w:vAlign w:val="center"/>
          </w:tcPr>
          <w:p w14:paraId="380F04A3"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Téléphone</w:t>
            </w:r>
          </w:p>
        </w:tc>
        <w:tc>
          <w:tcPr>
            <w:tcW w:w="6997" w:type="dxa"/>
            <w:vAlign w:val="center"/>
          </w:tcPr>
          <w:p w14:paraId="3331A686" w14:textId="77777777" w:rsidR="00F400D1" w:rsidRPr="003664F9" w:rsidRDefault="00F400D1" w:rsidP="003D1EEB">
            <w:pPr>
              <w:spacing w:line="276" w:lineRule="auto"/>
              <w:rPr>
                <w:rFonts w:asciiTheme="minorHAnsi" w:hAnsiTheme="minorHAnsi" w:cs="Tahoma"/>
                <w:bCs/>
                <w:szCs w:val="22"/>
              </w:rPr>
            </w:pPr>
          </w:p>
        </w:tc>
      </w:tr>
      <w:tr w:rsidR="00F400D1" w:rsidRPr="003664F9" w14:paraId="0ECA2407" w14:textId="77777777" w:rsidTr="00733CF1">
        <w:trPr>
          <w:trHeight w:val="591"/>
        </w:trPr>
        <w:tc>
          <w:tcPr>
            <w:tcW w:w="3197" w:type="dxa"/>
            <w:vAlign w:val="center"/>
          </w:tcPr>
          <w:p w14:paraId="0D0E6AD4"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Courriel</w:t>
            </w:r>
          </w:p>
        </w:tc>
        <w:tc>
          <w:tcPr>
            <w:tcW w:w="6997" w:type="dxa"/>
            <w:vAlign w:val="center"/>
          </w:tcPr>
          <w:p w14:paraId="7D24FB50" w14:textId="77777777" w:rsidR="00F400D1" w:rsidRPr="003664F9" w:rsidRDefault="00F400D1" w:rsidP="003D1EEB">
            <w:pPr>
              <w:spacing w:line="276" w:lineRule="auto"/>
              <w:rPr>
                <w:rFonts w:asciiTheme="minorHAnsi" w:hAnsiTheme="minorHAnsi" w:cs="Tahoma"/>
                <w:bCs/>
                <w:szCs w:val="22"/>
              </w:rPr>
            </w:pPr>
          </w:p>
        </w:tc>
      </w:tr>
      <w:tr w:rsidR="00F400D1" w:rsidRPr="003664F9" w14:paraId="423D2C84" w14:textId="77777777" w:rsidTr="00733CF1">
        <w:trPr>
          <w:trHeight w:val="591"/>
        </w:trPr>
        <w:tc>
          <w:tcPr>
            <w:tcW w:w="3197" w:type="dxa"/>
            <w:vAlign w:val="center"/>
          </w:tcPr>
          <w:p w14:paraId="7BD4CCAC" w14:textId="77777777" w:rsidR="00F400D1" w:rsidRPr="003664F9" w:rsidRDefault="00B2548C" w:rsidP="003D1EEB">
            <w:pPr>
              <w:spacing w:line="276" w:lineRule="auto"/>
              <w:rPr>
                <w:rFonts w:asciiTheme="minorHAnsi" w:hAnsiTheme="minorHAnsi" w:cs="Tahoma"/>
                <w:bCs/>
                <w:szCs w:val="22"/>
              </w:rPr>
            </w:pPr>
            <w:r w:rsidRPr="003664F9">
              <w:rPr>
                <w:rFonts w:asciiTheme="minorHAnsi" w:hAnsiTheme="minorHAnsi" w:cs="Tahoma"/>
                <w:bCs/>
                <w:szCs w:val="22"/>
              </w:rPr>
              <w:t>Site WEB</w:t>
            </w:r>
          </w:p>
        </w:tc>
        <w:tc>
          <w:tcPr>
            <w:tcW w:w="6997" w:type="dxa"/>
            <w:vAlign w:val="center"/>
          </w:tcPr>
          <w:p w14:paraId="2DBCE22A" w14:textId="77777777" w:rsidR="00F400D1" w:rsidRPr="003664F9" w:rsidRDefault="00F400D1" w:rsidP="003D1EEB">
            <w:pPr>
              <w:spacing w:line="276" w:lineRule="auto"/>
              <w:rPr>
                <w:rFonts w:asciiTheme="minorHAnsi" w:hAnsiTheme="minorHAnsi" w:cs="Tahoma"/>
                <w:bCs/>
                <w:szCs w:val="22"/>
              </w:rPr>
            </w:pPr>
          </w:p>
        </w:tc>
      </w:tr>
      <w:tr w:rsidR="00F400D1" w:rsidRPr="003664F9" w14:paraId="76584CCD" w14:textId="77777777" w:rsidTr="00733CF1">
        <w:trPr>
          <w:trHeight w:val="895"/>
        </w:trPr>
        <w:tc>
          <w:tcPr>
            <w:tcW w:w="3197" w:type="dxa"/>
            <w:vAlign w:val="center"/>
          </w:tcPr>
          <w:p w14:paraId="3FE193D4" w14:textId="77777777" w:rsidR="00F400D1"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Nom et coordonnées téléphoniques et électroniques du correspondant chargé du marché</w:t>
            </w:r>
          </w:p>
        </w:tc>
        <w:tc>
          <w:tcPr>
            <w:tcW w:w="6997" w:type="dxa"/>
            <w:vAlign w:val="center"/>
          </w:tcPr>
          <w:p w14:paraId="4BF0F79E" w14:textId="77777777" w:rsidR="00F400D1" w:rsidRPr="003664F9" w:rsidRDefault="00F400D1" w:rsidP="003D1EEB">
            <w:pPr>
              <w:spacing w:line="276" w:lineRule="auto"/>
              <w:rPr>
                <w:rFonts w:asciiTheme="minorHAnsi" w:hAnsiTheme="minorHAnsi" w:cs="Tahoma"/>
                <w:bCs/>
                <w:szCs w:val="22"/>
              </w:rPr>
            </w:pPr>
          </w:p>
        </w:tc>
      </w:tr>
      <w:tr w:rsidR="00B2548C" w:rsidRPr="003664F9" w14:paraId="5EF83B40" w14:textId="77777777" w:rsidTr="00733CF1">
        <w:trPr>
          <w:trHeight w:val="748"/>
        </w:trPr>
        <w:tc>
          <w:tcPr>
            <w:tcW w:w="3197" w:type="dxa"/>
            <w:vAlign w:val="center"/>
          </w:tcPr>
          <w:p w14:paraId="34873D99" w14:textId="77777777" w:rsidR="00B2548C" w:rsidRPr="003664F9" w:rsidRDefault="00B2548C" w:rsidP="003D1EEB">
            <w:pPr>
              <w:spacing w:line="276" w:lineRule="auto"/>
              <w:jc w:val="left"/>
              <w:rPr>
                <w:rFonts w:asciiTheme="minorHAnsi" w:hAnsiTheme="minorHAnsi" w:cs="Tahoma"/>
                <w:bCs/>
                <w:szCs w:val="22"/>
              </w:rPr>
            </w:pPr>
            <w:r w:rsidRPr="003664F9">
              <w:rPr>
                <w:rFonts w:ascii="Arial" w:hAnsi="Arial" w:cs="Arial"/>
                <w:sz w:val="20"/>
                <w:szCs w:val="20"/>
              </w:rPr>
              <w:t>Certification ou qualification le cas échéant</w:t>
            </w:r>
          </w:p>
        </w:tc>
        <w:tc>
          <w:tcPr>
            <w:tcW w:w="6997" w:type="dxa"/>
            <w:vAlign w:val="center"/>
          </w:tcPr>
          <w:p w14:paraId="4352EA6D" w14:textId="77777777" w:rsidR="00B2548C" w:rsidRPr="003664F9" w:rsidRDefault="00B2548C" w:rsidP="003D1EEB">
            <w:pPr>
              <w:spacing w:line="276" w:lineRule="auto"/>
              <w:rPr>
                <w:rFonts w:asciiTheme="minorHAnsi" w:hAnsiTheme="minorHAnsi" w:cs="Tahoma"/>
                <w:bCs/>
                <w:szCs w:val="22"/>
              </w:rPr>
            </w:pPr>
          </w:p>
        </w:tc>
      </w:tr>
    </w:tbl>
    <w:p w14:paraId="7405F66A" w14:textId="1D465A5E" w:rsidR="00306F1B" w:rsidRDefault="00306F1B" w:rsidP="003D1EEB">
      <w:pPr>
        <w:spacing w:line="276" w:lineRule="auto"/>
        <w:rPr>
          <w:rFonts w:asciiTheme="minorHAnsi" w:hAnsiTheme="minorHAnsi" w:cstheme="minorHAnsi"/>
          <w:b/>
          <w:bCs/>
          <w:szCs w:val="22"/>
          <w:highlight w:val="yellow"/>
        </w:rPr>
      </w:pPr>
    </w:p>
    <w:p w14:paraId="2F05849E" w14:textId="77777777" w:rsidR="004E78BE" w:rsidRPr="00412A8C" w:rsidRDefault="004E78BE" w:rsidP="003D1EEB">
      <w:pPr>
        <w:spacing w:line="276" w:lineRule="auto"/>
        <w:rPr>
          <w:rFonts w:asciiTheme="minorHAnsi" w:hAnsiTheme="minorHAnsi" w:cstheme="minorHAnsi"/>
          <w:b/>
          <w:bCs/>
          <w:szCs w:val="22"/>
          <w:highlight w:val="yellow"/>
        </w:rPr>
      </w:pPr>
    </w:p>
    <w:p w14:paraId="23CB3D7E" w14:textId="77777777" w:rsidR="00B2548C" w:rsidRPr="00412A8C" w:rsidRDefault="00B2548C" w:rsidP="003D1EEB">
      <w:pPr>
        <w:spacing w:line="276" w:lineRule="auto"/>
        <w:rPr>
          <w:rFonts w:asciiTheme="minorHAnsi" w:hAnsiTheme="minorHAnsi" w:cstheme="minorHAnsi"/>
          <w:szCs w:val="22"/>
          <w:highlight w:val="yellow"/>
          <w:u w:val="single"/>
        </w:rPr>
      </w:pPr>
    </w:p>
    <w:p w14:paraId="4702BD5A" w14:textId="77777777" w:rsidR="00B2548C" w:rsidRPr="003664F9" w:rsidRDefault="00B2548C" w:rsidP="003D1EEB">
      <w:pPr>
        <w:pStyle w:val="Titre10"/>
        <w:numPr>
          <w:ilvl w:val="0"/>
          <w:numId w:val="0"/>
        </w:numPr>
        <w:spacing w:line="276" w:lineRule="auto"/>
        <w:jc w:val="left"/>
        <w:rPr>
          <w:rFonts w:asciiTheme="minorHAnsi" w:hAnsiTheme="minorHAnsi" w:cstheme="minorHAnsi"/>
        </w:rPr>
      </w:pPr>
      <w:r w:rsidRPr="003664F9">
        <w:rPr>
          <w:rFonts w:asciiTheme="minorHAnsi" w:hAnsiTheme="minorHAnsi" w:cstheme="minorHAnsi"/>
        </w:rPr>
        <w:t>ENGAGEMENT</w:t>
      </w:r>
    </w:p>
    <w:p w14:paraId="4F26F079"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Je soussigné ……………………………………………………………………………………</w:t>
      </w:r>
      <w:r w:rsidR="00AB5D53" w:rsidRPr="003664F9">
        <w:rPr>
          <w:rFonts w:asciiTheme="minorHAnsi" w:hAnsiTheme="minorHAnsi" w:cstheme="minorHAnsi"/>
          <w:szCs w:val="22"/>
        </w:rPr>
        <w:t>…………………………………….</w:t>
      </w:r>
    </w:p>
    <w:p w14:paraId="23E43670"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Représentant de l’entreprise…………………………………………</w:t>
      </w:r>
      <w:r w:rsidR="00AB5D53" w:rsidRPr="003664F9">
        <w:rPr>
          <w:rFonts w:asciiTheme="minorHAnsi" w:hAnsiTheme="minorHAnsi" w:cstheme="minorHAnsi"/>
          <w:szCs w:val="22"/>
        </w:rPr>
        <w:t>……………………………………………………….</w:t>
      </w:r>
    </w:p>
    <w:p w14:paraId="0509306C"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M’engage, si les travaux nous sont attribués, à appliquer et à respecter le présent mémoire.</w:t>
      </w:r>
    </w:p>
    <w:p w14:paraId="4C934885"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Fait à ……………</w:t>
      </w:r>
      <w:proofErr w:type="gramStart"/>
      <w:r w:rsidRPr="003664F9">
        <w:rPr>
          <w:rFonts w:asciiTheme="minorHAnsi" w:hAnsiTheme="minorHAnsi" w:cstheme="minorHAnsi"/>
          <w:szCs w:val="22"/>
        </w:rPr>
        <w:t>…….</w:t>
      </w:r>
      <w:proofErr w:type="gramEnd"/>
      <w:r w:rsidRPr="003664F9">
        <w:rPr>
          <w:rFonts w:asciiTheme="minorHAnsi" w:hAnsiTheme="minorHAnsi" w:cstheme="minorHAnsi"/>
          <w:szCs w:val="22"/>
        </w:rPr>
        <w:t>., le …………………………..</w:t>
      </w:r>
    </w:p>
    <w:p w14:paraId="4951F361" w14:textId="77777777" w:rsidR="00B2548C" w:rsidRPr="003664F9" w:rsidRDefault="00B2548C" w:rsidP="003D1EEB">
      <w:pPr>
        <w:spacing w:line="276" w:lineRule="auto"/>
        <w:rPr>
          <w:rFonts w:asciiTheme="minorHAnsi" w:hAnsiTheme="minorHAnsi" w:cstheme="minorHAnsi"/>
          <w:szCs w:val="22"/>
        </w:rPr>
      </w:pPr>
      <w:r w:rsidRPr="003664F9">
        <w:rPr>
          <w:rFonts w:asciiTheme="minorHAnsi" w:hAnsiTheme="minorHAnsi" w:cstheme="minorHAnsi"/>
          <w:szCs w:val="22"/>
        </w:rPr>
        <w:t>L’entrepreneur :</w:t>
      </w:r>
    </w:p>
    <w:p w14:paraId="67F29AA4" w14:textId="77777777" w:rsidR="00B2548C" w:rsidRPr="003664F9" w:rsidRDefault="00B2548C" w:rsidP="003D1EEB">
      <w:pPr>
        <w:spacing w:line="276" w:lineRule="auto"/>
        <w:rPr>
          <w:rFonts w:asciiTheme="minorHAnsi" w:hAnsiTheme="minorHAnsi" w:cstheme="minorHAnsi"/>
          <w:i/>
          <w:szCs w:val="22"/>
        </w:rPr>
      </w:pPr>
      <w:r w:rsidRPr="003664F9">
        <w:rPr>
          <w:rFonts w:asciiTheme="minorHAnsi" w:hAnsiTheme="minorHAnsi" w:cstheme="minorHAnsi"/>
          <w:i/>
          <w:szCs w:val="22"/>
        </w:rPr>
        <w:t>(</w:t>
      </w:r>
      <w:proofErr w:type="gramStart"/>
      <w:r w:rsidRPr="003664F9">
        <w:rPr>
          <w:rFonts w:asciiTheme="minorHAnsi" w:hAnsiTheme="minorHAnsi" w:cstheme="minorHAnsi"/>
          <w:i/>
          <w:szCs w:val="22"/>
        </w:rPr>
        <w:t>cachet</w:t>
      </w:r>
      <w:proofErr w:type="gramEnd"/>
      <w:r w:rsidRPr="003664F9">
        <w:rPr>
          <w:rFonts w:asciiTheme="minorHAnsi" w:hAnsiTheme="minorHAnsi" w:cstheme="minorHAnsi"/>
          <w:i/>
          <w:szCs w:val="22"/>
        </w:rPr>
        <w:t xml:space="preserve"> de l’établissement)</w:t>
      </w:r>
    </w:p>
    <w:p w14:paraId="61236D94" w14:textId="77777777" w:rsidR="00306F1B" w:rsidRPr="00412A8C" w:rsidRDefault="00306F1B" w:rsidP="003D1EEB">
      <w:pPr>
        <w:spacing w:line="276" w:lineRule="auto"/>
        <w:rPr>
          <w:rFonts w:asciiTheme="minorHAnsi" w:hAnsiTheme="minorHAnsi" w:cstheme="minorHAnsi"/>
          <w:b/>
          <w:bCs/>
          <w:spacing w:val="-2"/>
          <w:szCs w:val="22"/>
          <w:highlight w:val="yellow"/>
        </w:rPr>
      </w:pPr>
    </w:p>
    <w:p w14:paraId="272FA51A" w14:textId="5C5E567E" w:rsidR="00AB5D53" w:rsidRDefault="00AB5D53" w:rsidP="003D1EEB">
      <w:pPr>
        <w:spacing w:line="276" w:lineRule="auto"/>
        <w:rPr>
          <w:rFonts w:asciiTheme="minorHAnsi" w:hAnsiTheme="minorHAnsi" w:cstheme="minorHAnsi"/>
          <w:b/>
          <w:bCs/>
          <w:spacing w:val="-2"/>
          <w:szCs w:val="22"/>
          <w:highlight w:val="yellow"/>
        </w:rPr>
      </w:pPr>
    </w:p>
    <w:p w14:paraId="2A28FD96" w14:textId="36CC63CD" w:rsidR="00284B73" w:rsidRDefault="00284B73" w:rsidP="003D1EEB">
      <w:pPr>
        <w:spacing w:line="276" w:lineRule="auto"/>
        <w:rPr>
          <w:rFonts w:asciiTheme="minorHAnsi" w:hAnsiTheme="minorHAnsi" w:cstheme="minorHAnsi"/>
          <w:b/>
          <w:bCs/>
          <w:spacing w:val="-2"/>
          <w:szCs w:val="22"/>
          <w:highlight w:val="yellow"/>
        </w:rPr>
      </w:pPr>
    </w:p>
    <w:p w14:paraId="5A1D845D" w14:textId="77777777" w:rsidR="00284B73" w:rsidRPr="00412A8C" w:rsidRDefault="00284B73" w:rsidP="003D1EEB">
      <w:pPr>
        <w:spacing w:line="276" w:lineRule="auto"/>
        <w:rPr>
          <w:rFonts w:asciiTheme="minorHAnsi" w:hAnsiTheme="minorHAnsi" w:cstheme="minorHAnsi"/>
          <w:b/>
          <w:bCs/>
          <w:spacing w:val="-2"/>
          <w:szCs w:val="22"/>
          <w:highlight w:val="yellow"/>
        </w:rPr>
      </w:pPr>
    </w:p>
    <w:p w14:paraId="69DDA438" w14:textId="39FDD4C5" w:rsidR="003758B2" w:rsidRPr="00412A8C" w:rsidRDefault="00284B73" w:rsidP="00284B73">
      <w:pPr>
        <w:spacing w:line="276" w:lineRule="auto"/>
        <w:rPr>
          <w:rFonts w:asciiTheme="minorHAnsi" w:hAnsiTheme="minorHAnsi" w:cstheme="minorHAnsi"/>
          <w:b/>
          <w:bCs/>
          <w:spacing w:val="-2"/>
          <w:szCs w:val="22"/>
          <w:highlight w:val="yellow"/>
        </w:rPr>
      </w:pPr>
      <w:r w:rsidRPr="00284B73">
        <w:rPr>
          <w:rFonts w:asciiTheme="minorHAnsi" w:hAnsiTheme="minorHAnsi" w:cstheme="minorHAnsi"/>
          <w:b/>
          <w:bCs/>
          <w:spacing w:val="-2"/>
          <w:szCs w:val="22"/>
          <w:u w:val="single"/>
        </w:rPr>
        <w:t>Attention </w:t>
      </w:r>
      <w:r>
        <w:rPr>
          <w:rFonts w:asciiTheme="minorHAnsi" w:hAnsiTheme="minorHAnsi" w:cstheme="minorHAnsi"/>
          <w:b/>
          <w:bCs/>
          <w:spacing w:val="-2"/>
          <w:szCs w:val="22"/>
        </w:rPr>
        <w:t>! L’utilisation formelle du présent cadre de réalisation du mémoire</w:t>
      </w:r>
      <w:r w:rsidRPr="00284B73">
        <w:rPr>
          <w:rFonts w:asciiTheme="minorHAnsi" w:hAnsiTheme="minorHAnsi" w:cstheme="minorHAnsi"/>
          <w:b/>
          <w:bCs/>
          <w:spacing w:val="-2"/>
          <w:szCs w:val="22"/>
        </w:rPr>
        <w:t xml:space="preserve"> </w:t>
      </w:r>
      <w:r>
        <w:rPr>
          <w:rFonts w:asciiTheme="minorHAnsi" w:hAnsiTheme="minorHAnsi" w:cstheme="minorHAnsi"/>
          <w:b/>
          <w:bCs/>
          <w:spacing w:val="-2"/>
          <w:szCs w:val="22"/>
        </w:rPr>
        <w:t xml:space="preserve">technique et environnement du candidat </w:t>
      </w:r>
      <w:r w:rsidRPr="00284B73">
        <w:rPr>
          <w:rFonts w:asciiTheme="minorHAnsi" w:hAnsiTheme="minorHAnsi" w:cstheme="minorHAnsi"/>
          <w:b/>
          <w:bCs/>
          <w:spacing w:val="-2"/>
          <w:szCs w:val="22"/>
        </w:rPr>
        <w:t>est impérative, ceci pour permettre une comparaison efficace et objective des offres. Ainsi, tout candidat qui n’utilisera pas le</w:t>
      </w:r>
      <w:r>
        <w:rPr>
          <w:rFonts w:asciiTheme="minorHAnsi" w:hAnsiTheme="minorHAnsi" w:cstheme="minorHAnsi"/>
          <w:b/>
          <w:bCs/>
          <w:spacing w:val="-2"/>
          <w:szCs w:val="22"/>
        </w:rPr>
        <w:t xml:space="preserve"> présent</w:t>
      </w:r>
      <w:r w:rsidRPr="00284B73">
        <w:rPr>
          <w:rFonts w:asciiTheme="minorHAnsi" w:hAnsiTheme="minorHAnsi" w:cstheme="minorHAnsi"/>
          <w:b/>
          <w:bCs/>
          <w:spacing w:val="-2"/>
          <w:szCs w:val="22"/>
        </w:rPr>
        <w:t xml:space="preserve"> cadre de réponses « Mémoire technique » verra son offre pénalisée. Il en sera de même de tout candidat qui se contentera d’indiquer dans le cadre de réponses que les informations demandées se trouvent ailleurs, dans un autre document, en faisant des renvois systématiques.</w:t>
      </w:r>
    </w:p>
    <w:p w14:paraId="76F1E703" w14:textId="77777777" w:rsidR="00AB5D53" w:rsidRPr="00412A8C" w:rsidRDefault="00AB5D53" w:rsidP="00284B73">
      <w:pPr>
        <w:spacing w:line="276" w:lineRule="auto"/>
        <w:rPr>
          <w:rFonts w:asciiTheme="minorHAnsi" w:hAnsiTheme="minorHAnsi" w:cstheme="minorHAnsi"/>
          <w:b/>
          <w:bCs/>
          <w:spacing w:val="-2"/>
          <w:szCs w:val="22"/>
          <w:highlight w:val="yellow"/>
        </w:rPr>
      </w:pPr>
    </w:p>
    <w:p w14:paraId="0A409A5D" w14:textId="0FD7B8CC" w:rsidR="00284B73" w:rsidRDefault="00AD1306" w:rsidP="00284B73">
      <w:pPr>
        <w:spacing w:line="276" w:lineRule="auto"/>
        <w:rPr>
          <w:rFonts w:asciiTheme="minorHAnsi" w:hAnsiTheme="minorHAnsi" w:cstheme="minorHAnsi"/>
          <w:b/>
          <w:color w:val="FF0000"/>
        </w:rPr>
      </w:pPr>
      <w:r w:rsidRPr="00AD1306">
        <w:rPr>
          <w:rFonts w:asciiTheme="minorHAnsi" w:hAnsiTheme="minorHAnsi" w:cstheme="minorHAnsi"/>
          <w:b/>
          <w:color w:val="FF0000"/>
        </w:rPr>
        <w:t>Le</w:t>
      </w:r>
      <w:r w:rsidR="00284B73">
        <w:rPr>
          <w:rFonts w:asciiTheme="minorHAnsi" w:hAnsiTheme="minorHAnsi" w:cstheme="minorHAnsi"/>
          <w:b/>
          <w:color w:val="FF0000"/>
        </w:rPr>
        <w:t xml:space="preserve"> présent</w:t>
      </w:r>
      <w:r w:rsidRPr="00AD1306">
        <w:rPr>
          <w:rFonts w:asciiTheme="minorHAnsi" w:hAnsiTheme="minorHAnsi" w:cstheme="minorHAnsi"/>
          <w:b/>
          <w:color w:val="FF0000"/>
        </w:rPr>
        <w:t xml:space="preserve"> cadre justificatif de l'offre « Mémoire t</w:t>
      </w:r>
      <w:r>
        <w:rPr>
          <w:rFonts w:asciiTheme="minorHAnsi" w:hAnsiTheme="minorHAnsi" w:cstheme="minorHAnsi"/>
          <w:b/>
          <w:color w:val="FF0000"/>
        </w:rPr>
        <w:t>echnique</w:t>
      </w:r>
      <w:r w:rsidR="00284B73">
        <w:rPr>
          <w:rFonts w:asciiTheme="minorHAnsi" w:hAnsiTheme="minorHAnsi" w:cstheme="minorHAnsi"/>
          <w:b/>
          <w:color w:val="FF0000"/>
        </w:rPr>
        <w:t xml:space="preserve"> et environnemental</w:t>
      </w:r>
      <w:r>
        <w:rPr>
          <w:rFonts w:asciiTheme="minorHAnsi" w:hAnsiTheme="minorHAnsi" w:cstheme="minorHAnsi"/>
          <w:b/>
          <w:color w:val="FF0000"/>
        </w:rPr>
        <w:t xml:space="preserve"> » </w:t>
      </w:r>
      <w:r w:rsidR="00284B73">
        <w:rPr>
          <w:rFonts w:asciiTheme="minorHAnsi" w:hAnsiTheme="minorHAnsi" w:cstheme="minorHAnsi"/>
          <w:b/>
          <w:color w:val="FF0000"/>
        </w:rPr>
        <w:t xml:space="preserve">doit être </w:t>
      </w:r>
      <w:r>
        <w:rPr>
          <w:rFonts w:asciiTheme="minorHAnsi" w:hAnsiTheme="minorHAnsi" w:cstheme="minorHAnsi"/>
          <w:b/>
          <w:color w:val="FF0000"/>
        </w:rPr>
        <w:t xml:space="preserve">dûment complété </w:t>
      </w:r>
      <w:r w:rsidR="00284B73">
        <w:rPr>
          <w:rFonts w:asciiTheme="minorHAnsi" w:hAnsiTheme="minorHAnsi" w:cstheme="minorHAnsi"/>
          <w:b/>
          <w:color w:val="FF0000"/>
        </w:rPr>
        <w:t xml:space="preserve">par le candidat </w:t>
      </w:r>
      <w:r w:rsidR="00887C05">
        <w:rPr>
          <w:rFonts w:asciiTheme="minorHAnsi" w:hAnsiTheme="minorHAnsi" w:cstheme="minorHAnsi"/>
          <w:b/>
          <w:color w:val="FF0000"/>
        </w:rPr>
        <w:t>en 8</w:t>
      </w:r>
      <w:r w:rsidRPr="00AD1306">
        <w:rPr>
          <w:rFonts w:asciiTheme="minorHAnsi" w:hAnsiTheme="minorHAnsi" w:cstheme="minorHAnsi"/>
          <w:b/>
          <w:color w:val="FF0000"/>
        </w:rPr>
        <w:t xml:space="preserve"> pages maximum</w:t>
      </w:r>
      <w:r>
        <w:rPr>
          <w:rFonts w:asciiTheme="minorHAnsi" w:hAnsiTheme="minorHAnsi" w:cstheme="minorHAnsi"/>
          <w:b/>
          <w:color w:val="FF0000"/>
        </w:rPr>
        <w:t xml:space="preserve">, </w:t>
      </w:r>
      <w:r w:rsidRPr="00284B73">
        <w:rPr>
          <w:rFonts w:asciiTheme="minorHAnsi" w:hAnsiTheme="minorHAnsi" w:cstheme="minorHAnsi"/>
          <w:b/>
          <w:color w:val="FF0000"/>
          <w:u w:val="single"/>
        </w:rPr>
        <w:t>compris page de garde et présente page.</w:t>
      </w:r>
      <w:r w:rsidRPr="00AD1306">
        <w:rPr>
          <w:rFonts w:asciiTheme="minorHAnsi" w:hAnsiTheme="minorHAnsi" w:cstheme="minorHAnsi"/>
          <w:b/>
          <w:color w:val="FF0000"/>
        </w:rPr>
        <w:t xml:space="preserve"> Si le cadre</w:t>
      </w:r>
      <w:r w:rsidR="00887C05">
        <w:rPr>
          <w:rFonts w:asciiTheme="minorHAnsi" w:hAnsiTheme="minorHAnsi" w:cstheme="minorHAnsi"/>
          <w:b/>
          <w:color w:val="FF0000"/>
        </w:rPr>
        <w:t xml:space="preserve"> justificatif comporte plus de 8</w:t>
      </w:r>
      <w:r w:rsidRPr="00AD1306">
        <w:rPr>
          <w:rFonts w:asciiTheme="minorHAnsi" w:hAnsiTheme="minorHAnsi" w:cstheme="minorHAnsi"/>
          <w:b/>
          <w:color w:val="FF0000"/>
        </w:rPr>
        <w:t xml:space="preserve"> pages (hors CV des intervenants et fiches techniques), </w:t>
      </w:r>
      <w:r w:rsidR="00887C05">
        <w:rPr>
          <w:rFonts w:asciiTheme="minorHAnsi" w:hAnsiTheme="minorHAnsi" w:cstheme="minorHAnsi"/>
          <w:b/>
          <w:color w:val="FF0000"/>
          <w:u w:val="single"/>
        </w:rPr>
        <w:t>les pages en surplus (9</w:t>
      </w:r>
      <w:r w:rsidR="00284B73" w:rsidRPr="00284B73">
        <w:rPr>
          <w:rFonts w:asciiTheme="minorHAnsi" w:hAnsiTheme="minorHAnsi" w:cstheme="minorHAnsi"/>
          <w:b/>
          <w:color w:val="FF0000"/>
          <w:u w:val="single"/>
        </w:rPr>
        <w:t xml:space="preserve"> et suite) ne seront pas étudiées et prises en compte dans le mémoire du candidat</w:t>
      </w:r>
      <w:r w:rsidR="00284B73">
        <w:rPr>
          <w:rFonts w:asciiTheme="minorHAnsi" w:hAnsiTheme="minorHAnsi" w:cstheme="minorHAnsi"/>
          <w:b/>
          <w:color w:val="FF0000"/>
        </w:rPr>
        <w:t xml:space="preserve">. </w:t>
      </w:r>
    </w:p>
    <w:p w14:paraId="692616C1" w14:textId="59EA3D5A" w:rsidR="002571FB" w:rsidRDefault="002571FB" w:rsidP="00284B73">
      <w:pPr>
        <w:spacing w:line="276" w:lineRule="auto"/>
        <w:rPr>
          <w:rFonts w:asciiTheme="minorHAnsi" w:hAnsiTheme="minorHAnsi" w:cstheme="minorHAnsi"/>
          <w:b/>
          <w:caps/>
          <w:color w:val="003871"/>
          <w:sz w:val="26"/>
          <w:szCs w:val="26"/>
          <w:u w:val="single"/>
        </w:rPr>
      </w:pPr>
      <w:r>
        <w:rPr>
          <w:rFonts w:asciiTheme="minorHAnsi" w:hAnsiTheme="minorHAnsi" w:cstheme="minorHAnsi"/>
        </w:rPr>
        <w:br w:type="page"/>
      </w:r>
      <w:bookmarkStart w:id="0" w:name="_GoBack"/>
      <w:bookmarkEnd w:id="0"/>
    </w:p>
    <w:p w14:paraId="583953AE" w14:textId="3784F9FF" w:rsidR="007069EF" w:rsidRPr="00562D74" w:rsidRDefault="001101EA"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 xml:space="preserve">CRITERE </w:t>
      </w:r>
      <w:r w:rsidR="003D1EEB">
        <w:rPr>
          <w:rFonts w:asciiTheme="minorHAnsi" w:hAnsiTheme="minorHAnsi" w:cstheme="minorHAnsi"/>
        </w:rPr>
        <w:t>CT</w:t>
      </w:r>
      <w:r>
        <w:rPr>
          <w:rFonts w:asciiTheme="minorHAnsi" w:hAnsiTheme="minorHAnsi" w:cstheme="minorHAnsi"/>
        </w:rPr>
        <w:t>1 -</w:t>
      </w:r>
      <w:r w:rsidR="00EB003F" w:rsidRPr="00562D74">
        <w:rPr>
          <w:rFonts w:asciiTheme="minorHAnsi" w:hAnsiTheme="minorHAnsi" w:cstheme="minorHAnsi"/>
        </w:rPr>
        <w:t xml:space="preserve"> </w:t>
      </w:r>
      <w:r w:rsidR="00652D1C" w:rsidRPr="00652D1C">
        <w:rPr>
          <w:rFonts w:asciiTheme="minorHAnsi" w:hAnsiTheme="minorHAnsi" w:cstheme="minorHAnsi"/>
        </w:rPr>
        <w:t>Critères environnementaux</w:t>
      </w:r>
    </w:p>
    <w:p w14:paraId="7E4A31EA" w14:textId="555DDF15"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887C05">
        <w:rPr>
          <w:rFonts w:asciiTheme="minorHAnsi" w:hAnsiTheme="minorHAnsi" w:cs="Tahoma"/>
          <w:b/>
          <w:i/>
          <w:spacing w:val="-2"/>
          <w:szCs w:val="22"/>
        </w:rPr>
        <w:t>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Matériaux et ressources</w:t>
      </w:r>
    </w:p>
    <w:p w14:paraId="3B0AE840" w14:textId="0A25BCF2" w:rsidR="00574142" w:rsidRPr="003D1EEB" w:rsidRDefault="00BE2205" w:rsidP="003D1EEB">
      <w:pPr>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Privilégiez-vous l’utilisation de matériaux écologiques ou issus de sources durables (certifications, labels environnementaux) ? Si oui, lesquels ?</w:t>
      </w:r>
    </w:p>
    <w:p w14:paraId="0713E382"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3B28A728" w14:textId="77777777" w:rsidR="00574142" w:rsidRPr="003D1EEB" w:rsidRDefault="00574142" w:rsidP="003D1EEB">
      <w:pPr>
        <w:tabs>
          <w:tab w:val="left" w:pos="5652"/>
          <w:tab w:val="left" w:pos="7740"/>
        </w:tabs>
        <w:spacing w:line="276" w:lineRule="auto"/>
        <w:rPr>
          <w:rFonts w:asciiTheme="minorHAnsi" w:hAnsiTheme="minorHAnsi" w:cs="Tahoma"/>
          <w:spacing w:val="-2"/>
          <w:szCs w:val="22"/>
        </w:rPr>
      </w:pPr>
    </w:p>
    <w:p w14:paraId="644E2CA1" w14:textId="77777777" w:rsidR="00803CC6" w:rsidRDefault="00803CC6" w:rsidP="003D1EEB">
      <w:pPr>
        <w:tabs>
          <w:tab w:val="left" w:pos="5652"/>
          <w:tab w:val="left" w:pos="7740"/>
        </w:tabs>
        <w:spacing w:line="276" w:lineRule="auto"/>
        <w:rPr>
          <w:rFonts w:asciiTheme="minorHAnsi" w:hAnsiTheme="minorHAnsi" w:cs="Tahoma"/>
          <w:spacing w:val="-2"/>
          <w:szCs w:val="22"/>
        </w:rPr>
      </w:pPr>
    </w:p>
    <w:p w14:paraId="327B37FA" w14:textId="31FAD0FF" w:rsidR="00803CC6" w:rsidRDefault="00803CC6" w:rsidP="003D1EEB">
      <w:pPr>
        <w:tabs>
          <w:tab w:val="left" w:pos="5652"/>
          <w:tab w:val="left" w:pos="7740"/>
        </w:tabs>
        <w:spacing w:line="276" w:lineRule="auto"/>
        <w:rPr>
          <w:rFonts w:asciiTheme="minorHAnsi" w:hAnsiTheme="minorHAnsi" w:cs="Tahoma"/>
          <w:spacing w:val="-2"/>
          <w:szCs w:val="22"/>
        </w:rPr>
      </w:pPr>
    </w:p>
    <w:p w14:paraId="7E30899F" w14:textId="167E43EA" w:rsidR="00887C05" w:rsidRDefault="00887C05" w:rsidP="003D1EEB">
      <w:pPr>
        <w:tabs>
          <w:tab w:val="left" w:pos="5652"/>
          <w:tab w:val="left" w:pos="7740"/>
        </w:tabs>
        <w:spacing w:line="276" w:lineRule="auto"/>
        <w:rPr>
          <w:rFonts w:asciiTheme="minorHAnsi" w:hAnsiTheme="minorHAnsi" w:cs="Tahoma"/>
          <w:spacing w:val="-2"/>
          <w:szCs w:val="22"/>
        </w:rPr>
      </w:pPr>
    </w:p>
    <w:p w14:paraId="05001E7C" w14:textId="1E2947D7" w:rsidR="00887C05" w:rsidRDefault="00887C05" w:rsidP="003D1EEB">
      <w:pPr>
        <w:tabs>
          <w:tab w:val="left" w:pos="5652"/>
          <w:tab w:val="left" w:pos="7740"/>
        </w:tabs>
        <w:spacing w:line="276" w:lineRule="auto"/>
        <w:rPr>
          <w:rFonts w:asciiTheme="minorHAnsi" w:hAnsiTheme="minorHAnsi" w:cs="Tahoma"/>
          <w:spacing w:val="-2"/>
          <w:szCs w:val="22"/>
        </w:rPr>
      </w:pPr>
    </w:p>
    <w:p w14:paraId="30B5D17B" w14:textId="51152E34" w:rsidR="00887C05" w:rsidRDefault="00887C05" w:rsidP="003D1EEB">
      <w:pPr>
        <w:tabs>
          <w:tab w:val="left" w:pos="5652"/>
          <w:tab w:val="left" w:pos="7740"/>
        </w:tabs>
        <w:spacing w:line="276" w:lineRule="auto"/>
        <w:rPr>
          <w:rFonts w:asciiTheme="minorHAnsi" w:hAnsiTheme="minorHAnsi" w:cs="Tahoma"/>
          <w:spacing w:val="-2"/>
          <w:szCs w:val="22"/>
        </w:rPr>
      </w:pPr>
    </w:p>
    <w:p w14:paraId="349A5E7A" w14:textId="77777777" w:rsidR="00887C05" w:rsidRDefault="00887C05" w:rsidP="003D1EEB">
      <w:pPr>
        <w:tabs>
          <w:tab w:val="left" w:pos="5652"/>
          <w:tab w:val="left" w:pos="7740"/>
        </w:tabs>
        <w:spacing w:line="276" w:lineRule="auto"/>
        <w:rPr>
          <w:rFonts w:asciiTheme="minorHAnsi" w:hAnsiTheme="minorHAnsi" w:cs="Tahoma"/>
          <w:spacing w:val="-2"/>
          <w:szCs w:val="22"/>
        </w:rPr>
      </w:pPr>
    </w:p>
    <w:p w14:paraId="6BE3CCAF" w14:textId="77777777" w:rsidR="00803CC6" w:rsidRPr="003D1EEB" w:rsidRDefault="00803CC6" w:rsidP="003D1EEB">
      <w:pPr>
        <w:tabs>
          <w:tab w:val="left" w:pos="5652"/>
          <w:tab w:val="left" w:pos="7740"/>
        </w:tabs>
        <w:spacing w:line="276" w:lineRule="auto"/>
        <w:rPr>
          <w:rFonts w:asciiTheme="minorHAnsi" w:hAnsiTheme="minorHAnsi" w:cs="Tahoma"/>
          <w:spacing w:val="-2"/>
          <w:szCs w:val="22"/>
        </w:rPr>
      </w:pPr>
    </w:p>
    <w:p w14:paraId="6EEC8F29" w14:textId="728A5442"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3FCF54B3" w14:textId="44217EB8" w:rsidR="00BE2205" w:rsidRPr="003D1EEB" w:rsidRDefault="00BE2205" w:rsidP="003D1EEB">
      <w:pPr>
        <w:tabs>
          <w:tab w:val="left" w:pos="5652"/>
          <w:tab w:val="left" w:pos="7740"/>
        </w:tabs>
        <w:spacing w:line="276" w:lineRule="auto"/>
        <w:rPr>
          <w:rFonts w:asciiTheme="minorHAnsi" w:hAnsiTheme="minorHAnsi" w:cs="Tahoma"/>
          <w:spacing w:val="-2"/>
          <w:szCs w:val="22"/>
        </w:rPr>
      </w:pPr>
    </w:p>
    <w:p w14:paraId="149C68FD" w14:textId="2E200D0C"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SCT1</w:t>
      </w:r>
      <w:r w:rsidR="00656F63">
        <w:rPr>
          <w:rFonts w:asciiTheme="minorHAnsi" w:hAnsiTheme="minorHAnsi" w:cs="Tahoma"/>
          <w:b/>
          <w:i/>
          <w:spacing w:val="-2"/>
          <w:szCs w:val="22"/>
        </w:rPr>
        <w:t>b</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Impact environnemental</w:t>
      </w:r>
    </w:p>
    <w:p w14:paraId="4F747785" w14:textId="6241CF45" w:rsidR="003D1EEB"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Quelles actions mettez-vous en œuvre pour</w:t>
      </w:r>
      <w:r w:rsidR="00887C05">
        <w:rPr>
          <w:rFonts w:asciiTheme="minorHAnsi" w:hAnsiTheme="minorHAnsi" w:cs="Tahoma"/>
          <w:i/>
          <w:spacing w:val="-2"/>
          <w:szCs w:val="22"/>
        </w:rPr>
        <w:t xml:space="preserve"> réduire les émissions de CO2, d’</w:t>
      </w:r>
      <w:r w:rsidRPr="003D1EEB">
        <w:rPr>
          <w:rFonts w:asciiTheme="minorHAnsi" w:hAnsiTheme="minorHAnsi" w:cs="Tahoma"/>
          <w:i/>
          <w:spacing w:val="-2"/>
          <w:szCs w:val="22"/>
        </w:rPr>
        <w:t>autres gaz à</w:t>
      </w:r>
      <w:r>
        <w:rPr>
          <w:rFonts w:asciiTheme="minorHAnsi" w:hAnsiTheme="minorHAnsi" w:cs="Tahoma"/>
          <w:i/>
          <w:spacing w:val="-2"/>
          <w:szCs w:val="22"/>
        </w:rPr>
        <w:t xml:space="preserve"> effet de serre</w:t>
      </w:r>
      <w:r w:rsidR="00887C05">
        <w:rPr>
          <w:rFonts w:asciiTheme="minorHAnsi" w:hAnsiTheme="minorHAnsi" w:cs="Tahoma"/>
          <w:i/>
          <w:spacing w:val="-2"/>
          <w:szCs w:val="22"/>
        </w:rPr>
        <w:t xml:space="preserve"> et de consommable</w:t>
      </w:r>
      <w:r>
        <w:rPr>
          <w:rFonts w:asciiTheme="minorHAnsi" w:hAnsiTheme="minorHAnsi" w:cs="Tahoma"/>
          <w:i/>
          <w:spacing w:val="-2"/>
          <w:szCs w:val="22"/>
        </w:rPr>
        <w:t xml:space="preserve"> sur ce chantier </w:t>
      </w:r>
      <w:r w:rsidRPr="003D1EEB">
        <w:rPr>
          <w:rFonts w:asciiTheme="minorHAnsi" w:hAnsiTheme="minorHAnsi" w:cs="Tahoma"/>
          <w:i/>
          <w:spacing w:val="-2"/>
          <w:szCs w:val="22"/>
        </w:rPr>
        <w:t>?</w:t>
      </w:r>
    </w:p>
    <w:p w14:paraId="54072DBD" w14:textId="1FFEB04F" w:rsidR="00BE2205" w:rsidRPr="003D1EEB" w:rsidRDefault="003D1EEB"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Votre entreprise a-t-elle une certification environnementale (ISO 14001, HQE, etc.) ou un plan d'action environnemental spécifique pour ce chantier ? Si oui, pourriez-vous fournir des détails sur les engagements et actions prévues ?</w:t>
      </w:r>
    </w:p>
    <w:p w14:paraId="220181F8"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2EE3C9A2"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996F787" w14:textId="77777777" w:rsidR="003D1EEB" w:rsidRPr="003D1EEB" w:rsidRDefault="003D1EEB" w:rsidP="003D1EEB">
      <w:pPr>
        <w:tabs>
          <w:tab w:val="left" w:pos="5652"/>
          <w:tab w:val="left" w:pos="7740"/>
        </w:tabs>
        <w:spacing w:line="276" w:lineRule="auto"/>
        <w:rPr>
          <w:rFonts w:asciiTheme="minorHAnsi" w:hAnsiTheme="minorHAnsi" w:cs="Tahoma"/>
          <w:spacing w:val="-2"/>
          <w:szCs w:val="22"/>
        </w:rPr>
      </w:pPr>
    </w:p>
    <w:p w14:paraId="62268198" w14:textId="2C5DCA8D" w:rsidR="003D1EEB" w:rsidRDefault="003D1EEB" w:rsidP="003D1EEB">
      <w:pPr>
        <w:spacing w:line="276" w:lineRule="auto"/>
        <w:jc w:val="left"/>
        <w:rPr>
          <w:rFonts w:asciiTheme="minorHAnsi" w:hAnsiTheme="minorHAnsi"/>
          <w:szCs w:val="22"/>
          <w:highlight w:val="yellow"/>
        </w:rPr>
      </w:pPr>
    </w:p>
    <w:p w14:paraId="3DCEE7CC" w14:textId="77777777" w:rsidR="00887C05" w:rsidRDefault="00887C05">
      <w:pPr>
        <w:jc w:val="left"/>
        <w:rPr>
          <w:rFonts w:asciiTheme="minorHAnsi" w:hAnsiTheme="minorHAnsi"/>
          <w:szCs w:val="22"/>
          <w:highlight w:val="yellow"/>
        </w:rPr>
      </w:pPr>
    </w:p>
    <w:p w14:paraId="554482A7" w14:textId="77777777" w:rsidR="00887C05" w:rsidRDefault="00887C05">
      <w:pPr>
        <w:jc w:val="left"/>
        <w:rPr>
          <w:rFonts w:asciiTheme="minorHAnsi" w:hAnsiTheme="minorHAnsi"/>
          <w:szCs w:val="22"/>
          <w:highlight w:val="yellow"/>
        </w:rPr>
      </w:pPr>
    </w:p>
    <w:p w14:paraId="35110EFF" w14:textId="77777777" w:rsidR="00887C05" w:rsidRDefault="00887C05">
      <w:pPr>
        <w:jc w:val="left"/>
        <w:rPr>
          <w:rFonts w:asciiTheme="minorHAnsi" w:hAnsiTheme="minorHAnsi"/>
          <w:szCs w:val="22"/>
          <w:highlight w:val="yellow"/>
        </w:rPr>
      </w:pPr>
    </w:p>
    <w:p w14:paraId="0158592B" w14:textId="77777777" w:rsidR="00887C05" w:rsidRDefault="00887C05">
      <w:pPr>
        <w:jc w:val="left"/>
        <w:rPr>
          <w:rFonts w:asciiTheme="minorHAnsi" w:hAnsiTheme="minorHAnsi"/>
          <w:szCs w:val="22"/>
          <w:highlight w:val="yellow"/>
        </w:rPr>
      </w:pPr>
    </w:p>
    <w:p w14:paraId="25305DD0" w14:textId="61227110" w:rsidR="00887C05" w:rsidRDefault="00887C05">
      <w:pPr>
        <w:jc w:val="left"/>
        <w:rPr>
          <w:rFonts w:asciiTheme="minorHAnsi" w:hAnsiTheme="minorHAnsi"/>
          <w:szCs w:val="22"/>
          <w:highlight w:val="yellow"/>
        </w:rPr>
      </w:pPr>
      <w:r>
        <w:rPr>
          <w:rFonts w:asciiTheme="minorHAnsi" w:hAnsiTheme="minorHAnsi"/>
          <w:szCs w:val="22"/>
          <w:highlight w:val="yellow"/>
        </w:rPr>
        <w:br w:type="page"/>
      </w:r>
    </w:p>
    <w:p w14:paraId="7B9DAC37" w14:textId="63EF47B5" w:rsidR="003D1EEB" w:rsidRPr="00562D74" w:rsidRDefault="003D1EEB" w:rsidP="003D1EEB">
      <w:pPr>
        <w:pStyle w:val="Titre10"/>
        <w:numPr>
          <w:ilvl w:val="0"/>
          <w:numId w:val="0"/>
        </w:numPr>
        <w:spacing w:line="276" w:lineRule="auto"/>
        <w:jc w:val="left"/>
        <w:rPr>
          <w:rFonts w:asciiTheme="minorHAnsi" w:hAnsiTheme="minorHAnsi" w:cstheme="minorHAnsi"/>
        </w:rPr>
      </w:pPr>
      <w:r>
        <w:rPr>
          <w:rFonts w:asciiTheme="minorHAnsi" w:hAnsiTheme="minorHAnsi" w:cstheme="minorHAnsi"/>
        </w:rPr>
        <w:lastRenderedPageBreak/>
        <w:t>CRITERE CT2 -</w:t>
      </w:r>
      <w:r w:rsidRPr="00562D74">
        <w:rPr>
          <w:rFonts w:asciiTheme="minorHAnsi" w:hAnsiTheme="minorHAnsi" w:cstheme="minorHAnsi"/>
        </w:rPr>
        <w:t xml:space="preserve"> </w:t>
      </w:r>
      <w:r w:rsidR="00803CC6" w:rsidRPr="00803CC6">
        <w:rPr>
          <w:rFonts w:asciiTheme="minorHAnsi" w:hAnsiTheme="minorHAnsi" w:cstheme="minorHAnsi"/>
        </w:rPr>
        <w:t>Moyens Humains et matériels</w:t>
      </w:r>
    </w:p>
    <w:p w14:paraId="281BB4D1" w14:textId="331291C2" w:rsidR="003D1EEB" w:rsidRPr="003D1EEB" w:rsidRDefault="003D1EEB" w:rsidP="003D1EEB">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SCT2a</w:t>
      </w:r>
      <w:r w:rsidRPr="00335A45">
        <w:rPr>
          <w:rFonts w:asciiTheme="minorHAnsi" w:hAnsiTheme="minorHAnsi" w:cs="Tahoma"/>
          <w:b/>
          <w:i/>
          <w:spacing w:val="-2"/>
          <w:szCs w:val="22"/>
        </w:rPr>
        <w:t xml:space="preserve"> - </w:t>
      </w:r>
      <w:r w:rsidRPr="003D1EEB">
        <w:rPr>
          <w:rFonts w:asciiTheme="minorHAnsi" w:hAnsiTheme="minorHAnsi" w:cs="Tahoma"/>
          <w:b/>
          <w:i/>
          <w:spacing w:val="-2"/>
          <w:szCs w:val="22"/>
        </w:rPr>
        <w:t>Les moyens humains affectés à l'opération</w:t>
      </w:r>
    </w:p>
    <w:p w14:paraId="49F477CA" w14:textId="7E4DE6A2"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Liste nominative et quantifiée du personnel mobilisé avec détail des diplômes, formations, qualifications et habilitations, expériences et références significatives des intervenants.</w:t>
      </w:r>
    </w:p>
    <w:p w14:paraId="7233635C" w14:textId="46A69EF8" w:rsidR="003D1EEB" w:rsidRPr="003D1EEB" w:rsidRDefault="00803CC6" w:rsidP="003D1EEB">
      <w:pPr>
        <w:tabs>
          <w:tab w:val="left" w:pos="5652"/>
          <w:tab w:val="left" w:pos="7740"/>
        </w:tabs>
        <w:spacing w:line="276" w:lineRule="auto"/>
        <w:rPr>
          <w:rFonts w:asciiTheme="minorHAnsi" w:hAnsiTheme="minorHAnsi" w:cs="Tahoma"/>
          <w:i/>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sidRPr="003D1EEB">
        <w:rPr>
          <w:rFonts w:asciiTheme="minorHAnsi" w:hAnsiTheme="minorHAnsi" w:cs="Tahoma"/>
          <w:i/>
          <w:spacing w:val="-2"/>
          <w:szCs w:val="22"/>
        </w:rPr>
        <w:t>Organigramme fonctionnel des services et personnes mobilisés spécifiquement pour l’opération (bureaux d’étude, conduite de travaux, synthèse, GPA…).</w:t>
      </w:r>
    </w:p>
    <w:p w14:paraId="0231518C" w14:textId="7EE42AED" w:rsidR="003D1EEB" w:rsidRDefault="003D1EEB" w:rsidP="003D1EEB">
      <w:pPr>
        <w:tabs>
          <w:tab w:val="left" w:pos="3828"/>
          <w:tab w:val="left" w:pos="5245"/>
          <w:tab w:val="left" w:pos="7740"/>
        </w:tabs>
        <w:spacing w:line="276" w:lineRule="auto"/>
        <w:rPr>
          <w:rFonts w:asciiTheme="minorHAnsi" w:hAnsiTheme="minorHAnsi" w:cs="Tahoma"/>
          <w:spacing w:val="-2"/>
          <w:szCs w:val="22"/>
        </w:rPr>
      </w:pPr>
    </w:p>
    <w:p w14:paraId="3912266D" w14:textId="398A64FA" w:rsidR="003D1EEB" w:rsidRPr="003D1EEB" w:rsidRDefault="00803CC6" w:rsidP="003D1EEB">
      <w:pPr>
        <w:tabs>
          <w:tab w:val="left" w:pos="7740"/>
        </w:tabs>
        <w:spacing w:line="276" w:lineRule="auto"/>
        <w:rPr>
          <w:rFonts w:asciiTheme="minorHAnsi" w:hAnsiTheme="minorHAnsi" w:cs="Tahoma"/>
          <w:spacing w:val="-2"/>
          <w:szCs w:val="22"/>
        </w:rPr>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003D1EEB">
        <w:rPr>
          <w:rFonts w:asciiTheme="minorHAnsi" w:hAnsiTheme="minorHAnsi" w:cs="Tahoma"/>
          <w:spacing w:val="-2"/>
          <w:szCs w:val="22"/>
        </w:rPr>
        <w:t xml:space="preserve">Nombre </w:t>
      </w:r>
      <w:r w:rsidR="00887C05">
        <w:rPr>
          <w:rFonts w:asciiTheme="minorHAnsi" w:hAnsiTheme="minorHAnsi" w:cs="Tahoma"/>
          <w:spacing w:val="-2"/>
          <w:szCs w:val="22"/>
        </w:rPr>
        <w:t>d’intervenants</w:t>
      </w:r>
      <w:r w:rsidR="003D1EEB" w:rsidRPr="003D1EEB">
        <w:rPr>
          <w:rFonts w:asciiTheme="minorHAnsi" w:hAnsiTheme="minorHAnsi" w:cs="Tahoma"/>
          <w:spacing w:val="-2"/>
          <w:szCs w:val="22"/>
        </w:rPr>
        <w:t xml:space="preserve"> qualifiés </w:t>
      </w:r>
      <w:r w:rsidR="00887C05">
        <w:rPr>
          <w:rFonts w:asciiTheme="minorHAnsi" w:hAnsiTheme="minorHAnsi" w:cs="Tahoma"/>
          <w:spacing w:val="-2"/>
          <w:szCs w:val="22"/>
        </w:rPr>
        <w:t xml:space="preserve">prévu sur les opérations de nettoyage en fin de phases </w:t>
      </w:r>
      <w:r w:rsidR="003D1EEB" w:rsidRPr="003D1EEB">
        <w:rPr>
          <w:rFonts w:asciiTheme="minorHAnsi" w:hAnsiTheme="minorHAnsi" w:cs="Tahoma"/>
          <w:spacing w:val="-2"/>
          <w:szCs w:val="22"/>
        </w:rPr>
        <w:t>:</w:t>
      </w:r>
      <w:r w:rsidR="003D1EEB">
        <w:rPr>
          <w:rFonts w:asciiTheme="minorHAnsi" w:hAnsiTheme="minorHAnsi" w:cs="Tahoma"/>
          <w:spacing w:val="-2"/>
          <w:szCs w:val="22"/>
        </w:rPr>
        <w:t xml:space="preserve"> </w:t>
      </w:r>
    </w:p>
    <w:p w14:paraId="6D9A8266" w14:textId="037717F1" w:rsidR="003D1EEB" w:rsidRDefault="003D1EEB" w:rsidP="003D1EEB">
      <w:pPr>
        <w:spacing w:line="276" w:lineRule="auto"/>
        <w:jc w:val="left"/>
      </w:pPr>
    </w:p>
    <w:p w14:paraId="0ADE1EFE" w14:textId="77777777" w:rsidR="00803CC6" w:rsidRDefault="00803CC6" w:rsidP="003D1EEB">
      <w:pPr>
        <w:spacing w:line="276" w:lineRule="auto"/>
        <w:jc w:val="left"/>
      </w:pPr>
    </w:p>
    <w:p w14:paraId="2C2CFC7A" w14:textId="70FAB014" w:rsidR="003D1EEB"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SCT2b</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Engagement à respecter les délais</w:t>
      </w:r>
    </w:p>
    <w:p w14:paraId="4BB3241A" w14:textId="17A04E46"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Accord sur délai global d'intervention :    </w:t>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71275CF" w14:textId="5EDA9617"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Accord sur la du</w:t>
      </w:r>
      <w:r>
        <w:t xml:space="preserve">rée d'intervention prévue :  </w:t>
      </w:r>
      <w:r>
        <w:tab/>
      </w:r>
      <w:r w:rsidRPr="00803CC6">
        <w:rPr>
          <w:rFonts w:ascii="Segoe UI Symbol" w:hAnsi="Segoe UI Symbol" w:cs="Segoe UI Symbol"/>
        </w:rPr>
        <w:t>❑</w:t>
      </w:r>
      <w:r w:rsidRPr="00803CC6">
        <w:t xml:space="preserve"> </w:t>
      </w:r>
      <w:r>
        <w:t xml:space="preserve">  </w:t>
      </w:r>
      <w:r w:rsidRPr="00803CC6">
        <w:t xml:space="preserve">OUI             </w:t>
      </w:r>
      <w:r w:rsidRPr="00803CC6">
        <w:rPr>
          <w:rFonts w:ascii="Segoe UI Symbol" w:hAnsi="Segoe UI Symbol" w:cs="Segoe UI Symbol"/>
        </w:rPr>
        <w:t>❑</w:t>
      </w:r>
      <w:r>
        <w:rPr>
          <w:rFonts w:ascii="Segoe UI Symbol" w:hAnsi="Segoe UI Symbol" w:cs="Segoe UI Symbol"/>
        </w:rPr>
        <w:t xml:space="preserve">  </w:t>
      </w:r>
      <w:r w:rsidRPr="00803CC6">
        <w:t xml:space="preserve"> NON</w:t>
      </w:r>
    </w:p>
    <w:p w14:paraId="2BB151F7" w14:textId="215C78BD" w:rsidR="003D1EEB" w:rsidRP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t xml:space="preserve">La nécessité d'intervention en horaires décalées ou de nuit pour certaines opérations sensibles a bien été prise en compte par le candidat :   </w:t>
      </w:r>
      <w:r>
        <w:tab/>
      </w:r>
      <w:r>
        <w:tab/>
      </w:r>
      <w:r w:rsidRPr="00803CC6">
        <w:rPr>
          <w:rFonts w:ascii="Segoe UI Symbol" w:hAnsi="Segoe UI Symbol" w:cs="Segoe UI Symbol"/>
        </w:rPr>
        <w:t>❑</w:t>
      </w:r>
      <w:r w:rsidRPr="00803CC6">
        <w:t xml:space="preserve">   OUI             </w:t>
      </w:r>
      <w:r w:rsidRPr="00803CC6">
        <w:rPr>
          <w:rFonts w:ascii="Segoe UI Symbol" w:hAnsi="Segoe UI Symbol" w:cs="Segoe UI Symbol"/>
        </w:rPr>
        <w:t>❑</w:t>
      </w:r>
      <w:r w:rsidRPr="00803CC6">
        <w:t xml:space="preserve">   NON</w:t>
      </w:r>
    </w:p>
    <w:p w14:paraId="31522C3C" w14:textId="77777777" w:rsidR="00803CC6" w:rsidRDefault="00803CC6" w:rsidP="003D1EEB">
      <w:pPr>
        <w:spacing w:line="276" w:lineRule="auto"/>
        <w:jc w:val="left"/>
      </w:pPr>
    </w:p>
    <w:p w14:paraId="5BDE8BB8" w14:textId="4D4DC4E8" w:rsidR="00803CC6" w:rsidRDefault="00803CC6" w:rsidP="003D1EEB">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sidRPr="00803CC6">
        <w:rPr>
          <w:rFonts w:asciiTheme="minorHAnsi" w:hAnsiTheme="minorHAnsi" w:cs="Tahoma"/>
          <w:i/>
          <w:spacing w:val="-2"/>
          <w:szCs w:val="22"/>
        </w:rPr>
        <w:t>Modalités prises pour respecter les délais. Propositions éventuelles de réduction des délais.</w:t>
      </w:r>
      <w:r w:rsidRPr="00803CC6">
        <w:t xml:space="preserve"> </w:t>
      </w:r>
    </w:p>
    <w:p w14:paraId="35D25A79" w14:textId="77777777" w:rsidR="00803CC6" w:rsidRDefault="00803CC6" w:rsidP="003D1EEB">
      <w:pPr>
        <w:spacing w:line="276" w:lineRule="auto"/>
        <w:jc w:val="left"/>
      </w:pPr>
    </w:p>
    <w:p w14:paraId="2919D253" w14:textId="6EFA3F2B" w:rsidR="00803CC6" w:rsidRDefault="00803CC6" w:rsidP="003D1EEB">
      <w:pPr>
        <w:spacing w:line="276" w:lineRule="auto"/>
        <w:jc w:val="left"/>
      </w:pPr>
    </w:p>
    <w:p w14:paraId="115649E3" w14:textId="2FBFEEE9" w:rsidR="00803CC6" w:rsidRDefault="00803CC6" w:rsidP="003D1EEB">
      <w:pPr>
        <w:spacing w:line="276" w:lineRule="auto"/>
        <w:jc w:val="left"/>
      </w:pPr>
    </w:p>
    <w:p w14:paraId="713D34F0" w14:textId="77777777" w:rsidR="00803CC6" w:rsidRDefault="00803CC6" w:rsidP="003D1EEB">
      <w:pPr>
        <w:spacing w:line="276" w:lineRule="auto"/>
        <w:jc w:val="left"/>
      </w:pPr>
    </w:p>
    <w:p w14:paraId="61477B61" w14:textId="7537A33A" w:rsidR="00803CC6" w:rsidRDefault="00803CC6" w:rsidP="003D1EEB">
      <w:pPr>
        <w:spacing w:line="276" w:lineRule="auto"/>
        <w:jc w:val="left"/>
      </w:pPr>
    </w:p>
    <w:p w14:paraId="727DE6FF" w14:textId="11F8C30D" w:rsidR="00803CC6" w:rsidRDefault="00803CC6" w:rsidP="003D1EEB">
      <w:pPr>
        <w:spacing w:line="276" w:lineRule="auto"/>
        <w:jc w:val="left"/>
      </w:pPr>
    </w:p>
    <w:p w14:paraId="0F5F7EED" w14:textId="1116992A" w:rsidR="00803CC6" w:rsidRDefault="00803CC6" w:rsidP="003D1EEB">
      <w:pPr>
        <w:spacing w:line="276" w:lineRule="auto"/>
        <w:jc w:val="left"/>
      </w:pPr>
    </w:p>
    <w:p w14:paraId="4DCF7BB3" w14:textId="77777777" w:rsidR="00803CC6" w:rsidRDefault="00803CC6" w:rsidP="003D1EEB">
      <w:pPr>
        <w:spacing w:line="276" w:lineRule="auto"/>
        <w:jc w:val="left"/>
      </w:pPr>
    </w:p>
    <w:p w14:paraId="326F1B82" w14:textId="77777777" w:rsidR="00803CC6" w:rsidRDefault="00803CC6" w:rsidP="003D1EEB">
      <w:pPr>
        <w:spacing w:line="276" w:lineRule="auto"/>
        <w:jc w:val="left"/>
      </w:pPr>
    </w:p>
    <w:p w14:paraId="23D01F58" w14:textId="77777777" w:rsidR="00803CC6" w:rsidRDefault="00803CC6" w:rsidP="003D1EEB">
      <w:pPr>
        <w:spacing w:line="276" w:lineRule="auto"/>
        <w:jc w:val="left"/>
      </w:pPr>
    </w:p>
    <w:p w14:paraId="0E248D55" w14:textId="2E100A58" w:rsidR="00803CC6" w:rsidRPr="00803CC6" w:rsidRDefault="00803CC6" w:rsidP="00803CC6">
      <w:pPr>
        <w:tabs>
          <w:tab w:val="left" w:pos="5652"/>
          <w:tab w:val="left" w:pos="7740"/>
        </w:tabs>
        <w:spacing w:line="276" w:lineRule="auto"/>
        <w:rPr>
          <w:rFonts w:asciiTheme="minorHAnsi" w:hAnsiTheme="minorHAnsi" w:cs="Tahoma"/>
          <w:b/>
          <w:i/>
          <w:spacing w:val="-2"/>
          <w:szCs w:val="22"/>
        </w:rPr>
      </w:pPr>
      <w:r>
        <w:rPr>
          <w:rFonts w:asciiTheme="minorHAnsi" w:hAnsiTheme="minorHAnsi" w:cs="Tahoma"/>
          <w:b/>
          <w:i/>
          <w:spacing w:val="-2"/>
          <w:szCs w:val="22"/>
        </w:rPr>
        <w:t>SCT2c</w:t>
      </w:r>
      <w:r w:rsidRPr="00335A45">
        <w:rPr>
          <w:rFonts w:asciiTheme="minorHAnsi" w:hAnsiTheme="minorHAnsi" w:cs="Tahoma"/>
          <w:b/>
          <w:i/>
          <w:spacing w:val="-2"/>
          <w:szCs w:val="22"/>
        </w:rPr>
        <w:t xml:space="preserve"> - </w:t>
      </w:r>
      <w:r w:rsidRPr="00803CC6">
        <w:rPr>
          <w:rFonts w:asciiTheme="minorHAnsi" w:hAnsiTheme="minorHAnsi" w:cs="Tahoma"/>
          <w:b/>
          <w:i/>
          <w:spacing w:val="-2"/>
          <w:szCs w:val="22"/>
        </w:rPr>
        <w:t>Les moyens matériels affectés à l'opération</w:t>
      </w:r>
    </w:p>
    <w:p w14:paraId="5B1B59F1" w14:textId="1BA8EA47" w:rsidR="00803CC6" w:rsidRDefault="00803CC6" w:rsidP="00803CC6">
      <w:pPr>
        <w:spacing w:line="276" w:lineRule="auto"/>
        <w:jc w:val="left"/>
      </w:pPr>
      <w:r w:rsidRPr="003D1EEB">
        <w:rPr>
          <w:rFonts w:asciiTheme="minorHAnsi" w:hAnsiTheme="minorHAnsi" w:cs="Tahoma"/>
          <w:i/>
          <w:spacing w:val="-2"/>
          <w:szCs w:val="22"/>
        </w:rPr>
        <w:sym w:font="Wingdings 3" w:char="F096"/>
      </w:r>
      <w:r w:rsidRPr="003D1EEB">
        <w:rPr>
          <w:rFonts w:asciiTheme="minorHAnsi" w:hAnsiTheme="minorHAnsi" w:cs="Tahoma"/>
          <w:i/>
          <w:spacing w:val="-2"/>
          <w:szCs w:val="22"/>
        </w:rPr>
        <w:t xml:space="preserve"> </w:t>
      </w:r>
      <w:r>
        <w:rPr>
          <w:rFonts w:asciiTheme="minorHAnsi" w:hAnsiTheme="minorHAnsi" w:cs="Tahoma"/>
          <w:i/>
          <w:spacing w:val="-2"/>
          <w:szCs w:val="22"/>
        </w:rPr>
        <w:t>Li</w:t>
      </w:r>
      <w:r w:rsidRPr="00803CC6">
        <w:rPr>
          <w:rFonts w:asciiTheme="minorHAnsi" w:hAnsiTheme="minorHAnsi" w:cs="Tahoma"/>
          <w:i/>
          <w:spacing w:val="-2"/>
          <w:szCs w:val="22"/>
        </w:rPr>
        <w:t>ste du matériel et équipements dont disposera le candidat pour l’exécution du marché, et fourniture des fiches techniques pour les plus importants.</w:t>
      </w:r>
    </w:p>
    <w:p w14:paraId="7957B52E" w14:textId="45085DE0" w:rsidR="00803CC6" w:rsidRDefault="00803CC6" w:rsidP="003D1EEB">
      <w:pPr>
        <w:spacing w:line="276" w:lineRule="auto"/>
        <w:jc w:val="left"/>
      </w:pPr>
    </w:p>
    <w:p w14:paraId="6D063436" w14:textId="5362621D" w:rsidR="00803CC6" w:rsidRDefault="00803CC6" w:rsidP="003D1EEB">
      <w:pPr>
        <w:spacing w:line="276" w:lineRule="auto"/>
        <w:jc w:val="left"/>
      </w:pPr>
    </w:p>
    <w:p w14:paraId="005AE27B" w14:textId="15DC5B80" w:rsidR="00803CC6" w:rsidRDefault="00803CC6" w:rsidP="003D1EEB">
      <w:pPr>
        <w:spacing w:line="276" w:lineRule="auto"/>
        <w:jc w:val="left"/>
      </w:pPr>
    </w:p>
    <w:p w14:paraId="41AEFD7D" w14:textId="314ACE41" w:rsidR="00803CC6" w:rsidRDefault="00803CC6" w:rsidP="003D1EEB">
      <w:pPr>
        <w:spacing w:line="276" w:lineRule="auto"/>
        <w:jc w:val="left"/>
      </w:pPr>
    </w:p>
    <w:p w14:paraId="62DBB04A" w14:textId="6FEA102B" w:rsidR="00803CC6" w:rsidRDefault="00803CC6" w:rsidP="003D1EEB">
      <w:pPr>
        <w:spacing w:line="276" w:lineRule="auto"/>
        <w:jc w:val="left"/>
      </w:pPr>
    </w:p>
    <w:p w14:paraId="0A1F12E5" w14:textId="2656F3A2" w:rsidR="003D1EEB" w:rsidRDefault="003D1EEB" w:rsidP="003D1EEB">
      <w:pPr>
        <w:spacing w:line="276" w:lineRule="auto"/>
        <w:jc w:val="left"/>
        <w:rPr>
          <w:b/>
          <w:caps/>
          <w:color w:val="003871"/>
          <w:sz w:val="26"/>
          <w:szCs w:val="26"/>
          <w:u w:val="single"/>
        </w:rPr>
      </w:pPr>
    </w:p>
    <w:p w14:paraId="70CD4AB1" w14:textId="4912CC3D" w:rsidR="00803CC6" w:rsidRDefault="00803CC6" w:rsidP="003D1EEB">
      <w:pPr>
        <w:spacing w:line="276" w:lineRule="auto"/>
        <w:jc w:val="left"/>
        <w:rPr>
          <w:b/>
          <w:caps/>
          <w:color w:val="003871"/>
          <w:sz w:val="26"/>
          <w:szCs w:val="26"/>
          <w:u w:val="single"/>
        </w:rPr>
      </w:pPr>
    </w:p>
    <w:sectPr w:rsidR="00803CC6" w:rsidSect="00054570">
      <w:headerReference w:type="default" r:id="rId12"/>
      <w:footerReference w:type="default" r:id="rId13"/>
      <w:type w:val="continuous"/>
      <w:pgSz w:w="11906" w:h="16838" w:code="9"/>
      <w:pgMar w:top="1004" w:right="851" w:bottom="851" w:left="851"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7974B" w14:textId="77777777" w:rsidR="00227070" w:rsidRDefault="00227070" w:rsidP="008A5A8D">
      <w:r>
        <w:separator/>
      </w:r>
    </w:p>
    <w:p w14:paraId="3E43C86D" w14:textId="77777777" w:rsidR="00227070" w:rsidRDefault="00227070" w:rsidP="008A5A8D"/>
    <w:p w14:paraId="496CCF92" w14:textId="77777777" w:rsidR="00227070" w:rsidRDefault="00227070" w:rsidP="008A5A8D"/>
    <w:p w14:paraId="6E63F093" w14:textId="77777777" w:rsidR="00227070" w:rsidRDefault="00227070" w:rsidP="008A5A8D"/>
    <w:p w14:paraId="0B111DC2" w14:textId="77777777" w:rsidR="00227070" w:rsidRDefault="00227070" w:rsidP="008A5A8D"/>
    <w:p w14:paraId="2AAF53C0" w14:textId="77777777" w:rsidR="00227070" w:rsidRDefault="00227070" w:rsidP="008A5A8D"/>
    <w:p w14:paraId="232CB00A" w14:textId="77777777" w:rsidR="00227070" w:rsidRDefault="00227070" w:rsidP="008A5A8D"/>
    <w:p w14:paraId="046A2775" w14:textId="77777777" w:rsidR="00227070" w:rsidRDefault="00227070" w:rsidP="008A5A8D"/>
  </w:endnote>
  <w:endnote w:type="continuationSeparator" w:id="0">
    <w:p w14:paraId="62EDC784" w14:textId="77777777" w:rsidR="00227070" w:rsidRDefault="00227070" w:rsidP="008A5A8D">
      <w:r>
        <w:continuationSeparator/>
      </w:r>
    </w:p>
    <w:p w14:paraId="570BF6FB" w14:textId="77777777" w:rsidR="00227070" w:rsidRDefault="00227070" w:rsidP="008A5A8D"/>
    <w:p w14:paraId="010EE7D5" w14:textId="77777777" w:rsidR="00227070" w:rsidRDefault="00227070" w:rsidP="008A5A8D"/>
    <w:p w14:paraId="33E09864" w14:textId="77777777" w:rsidR="00227070" w:rsidRDefault="00227070" w:rsidP="008A5A8D"/>
    <w:p w14:paraId="4A430F24" w14:textId="77777777" w:rsidR="00227070" w:rsidRDefault="00227070" w:rsidP="008A5A8D"/>
    <w:p w14:paraId="09A8C31E" w14:textId="77777777" w:rsidR="00227070" w:rsidRDefault="00227070" w:rsidP="008A5A8D"/>
    <w:p w14:paraId="2A520867" w14:textId="77777777" w:rsidR="00227070" w:rsidRDefault="00227070" w:rsidP="008A5A8D"/>
    <w:p w14:paraId="28191B3B" w14:textId="77777777" w:rsidR="00227070" w:rsidRDefault="00227070" w:rsidP="008A5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etaNormalLF-Roman">
    <w:altName w:val="Times New Roman"/>
    <w:charset w:val="00"/>
    <w:family w:val="auto"/>
    <w:pitch w:val="variable"/>
    <w:sig w:usb0="00000001" w:usb1="4000004A" w:usb2="00000000" w:usb3="00000000" w:csb0="00000111" w:csb1="00000000"/>
  </w:font>
  <w:font w:name="MetaBoldLF-Roman">
    <w:charset w:val="00"/>
    <w:family w:val="auto"/>
    <w:pitch w:val="variable"/>
    <w:sig w:usb0="A00000AF" w:usb1="4000004A" w:usb2="00000000" w:usb3="00000000" w:csb0="00000111" w:csb1="00000000"/>
  </w:font>
  <w:font w:name="Times">
    <w:panose1 w:val="02020603050405020304"/>
    <w:charset w:val="00"/>
    <w:family w:val="roman"/>
    <w:pitch w:val="variable"/>
    <w:sig w:usb0="00000007"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C8178" w14:textId="6892AB4D" w:rsidR="005232C0" w:rsidRPr="00F727D5" w:rsidRDefault="005232C0" w:rsidP="004764B8">
    <w:pPr>
      <w:tabs>
        <w:tab w:val="right" w:pos="10206"/>
      </w:tabs>
      <w:jc w:val="center"/>
      <w:rPr>
        <w:highlight w:val="green"/>
      </w:rPr>
    </w:pPr>
  </w:p>
  <w:p w14:paraId="1BEFADF1" w14:textId="043EF1AE" w:rsidR="005232C0" w:rsidRPr="008B0E8F" w:rsidRDefault="00776DDF" w:rsidP="00996D64">
    <w:pPr>
      <w:pStyle w:val="Pieddepage"/>
      <w:tabs>
        <w:tab w:val="clear" w:pos="4536"/>
        <w:tab w:val="clear" w:pos="9072"/>
        <w:tab w:val="left" w:pos="0"/>
        <w:tab w:val="center" w:pos="5245"/>
        <w:tab w:val="right" w:pos="10206"/>
      </w:tabs>
      <w:rPr>
        <w:sz w:val="20"/>
        <w:szCs w:val="20"/>
      </w:rPr>
    </w:pPr>
    <w:r>
      <w:rPr>
        <w:noProof/>
        <w:lang w:eastAsia="fr-FR"/>
      </w:rPr>
      <mc:AlternateContent>
        <mc:Choice Requires="wps">
          <w:drawing>
            <wp:anchor distT="0" distB="0" distL="114300" distR="114300" simplePos="0" relativeHeight="251658752" behindDoc="0" locked="0" layoutInCell="1" allowOverlap="1" wp14:anchorId="10202586" wp14:editId="1622E572">
              <wp:simplePos x="0" y="0"/>
              <wp:positionH relativeFrom="column">
                <wp:posOffset>-9525</wp:posOffset>
              </wp:positionH>
              <wp:positionV relativeFrom="paragraph">
                <wp:posOffset>-64135</wp:posOffset>
              </wp:positionV>
              <wp:extent cx="6480175" cy="7175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71755"/>
                      </a:xfrm>
                      <a:prstGeom prst="rect">
                        <a:avLst/>
                      </a:prstGeom>
                      <a:gradFill rotWithShape="0">
                        <a:gsLst>
                          <a:gs pos="0">
                            <a:srgbClr val="FFFFFF"/>
                          </a:gs>
                          <a:gs pos="100000">
                            <a:srgbClr val="1F497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77C5C3D" id="Rectangle 7" o:spid="_x0000_s1026" style="position:absolute;margin-left:-.75pt;margin-top:-5.05pt;width:510.25pt;height: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" stroked="f">
              <v:fill color2="#1f497d" angle="90" focus="100%" type="gradient"/>
            </v:rect>
          </w:pict>
        </mc:Fallback>
      </mc:AlternateContent>
    </w:r>
    <w:r w:rsidR="00996D64">
      <w:rPr>
        <w:sz w:val="20"/>
        <w:szCs w:val="20"/>
      </w:rPr>
      <w:t>TPF ingénierie</w:t>
    </w:r>
    <w:r w:rsidR="00996D64">
      <w:rPr>
        <w:sz w:val="20"/>
        <w:szCs w:val="20"/>
      </w:rPr>
      <w:tab/>
    </w:r>
    <w:r w:rsidR="00733CF1">
      <w:rPr>
        <w:sz w:val="20"/>
        <w:szCs w:val="20"/>
      </w:rPr>
      <w:t>BLY</w:t>
    </w:r>
    <w:r w:rsidR="00733CF1" w:rsidRPr="00164621">
      <w:rPr>
        <w:sz w:val="20"/>
        <w:szCs w:val="20"/>
      </w:rPr>
      <w:t>.</w:t>
    </w:r>
    <w:r w:rsidR="00733CF1">
      <w:rPr>
        <w:sz w:val="20"/>
        <w:szCs w:val="20"/>
      </w:rPr>
      <w:t>JWA</w:t>
    </w:r>
    <w:r w:rsidR="00733CF1" w:rsidRPr="00164621">
      <w:rPr>
        <w:sz w:val="20"/>
        <w:szCs w:val="20"/>
      </w:rPr>
      <w:t xml:space="preserve"> – </w:t>
    </w:r>
    <w:r w:rsidR="00733CF1">
      <w:rPr>
        <w:sz w:val="20"/>
        <w:szCs w:val="20"/>
      </w:rPr>
      <w:t>ACT</w:t>
    </w:r>
    <w:r w:rsidR="00733CF1" w:rsidRPr="00113F59">
      <w:rPr>
        <w:sz w:val="20"/>
        <w:szCs w:val="20"/>
      </w:rPr>
      <w:t>.</w:t>
    </w:r>
    <w:r w:rsidR="00733CF1">
      <w:rPr>
        <w:sz w:val="20"/>
        <w:szCs w:val="20"/>
      </w:rPr>
      <w:t>MEM</w:t>
    </w:r>
    <w:r w:rsidR="00733CF1" w:rsidRPr="00113F59">
      <w:rPr>
        <w:sz w:val="20"/>
        <w:szCs w:val="20"/>
      </w:rPr>
      <w:t xml:space="preserve"> – </w:t>
    </w:r>
    <w:r w:rsidR="00733CF1">
      <w:rPr>
        <w:sz w:val="20"/>
        <w:szCs w:val="20"/>
      </w:rPr>
      <w:t>00</w:t>
    </w:r>
    <w:r w:rsidR="00733CF1" w:rsidRPr="004979EE">
      <w:rPr>
        <w:sz w:val="20"/>
        <w:szCs w:val="20"/>
      </w:rPr>
      <w:t xml:space="preserve"> –</w:t>
    </w:r>
    <w:r w:rsidR="00733CF1">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910D1" w14:textId="77777777" w:rsidR="00227070" w:rsidRDefault="00227070" w:rsidP="008A5A8D">
      <w:r>
        <w:separator/>
      </w:r>
    </w:p>
    <w:p w14:paraId="76B7098C" w14:textId="77777777" w:rsidR="00227070" w:rsidRDefault="00227070" w:rsidP="008A5A8D"/>
    <w:p w14:paraId="66F64814" w14:textId="77777777" w:rsidR="00227070" w:rsidRDefault="00227070" w:rsidP="008A5A8D"/>
    <w:p w14:paraId="113809CD" w14:textId="77777777" w:rsidR="00227070" w:rsidRDefault="00227070" w:rsidP="008A5A8D"/>
    <w:p w14:paraId="2DDCAB7B" w14:textId="77777777" w:rsidR="00227070" w:rsidRDefault="00227070" w:rsidP="008A5A8D"/>
    <w:p w14:paraId="05AB5565" w14:textId="77777777" w:rsidR="00227070" w:rsidRDefault="00227070" w:rsidP="008A5A8D"/>
    <w:p w14:paraId="18F7B0A7" w14:textId="77777777" w:rsidR="00227070" w:rsidRDefault="00227070" w:rsidP="008A5A8D"/>
    <w:p w14:paraId="7140A98B" w14:textId="77777777" w:rsidR="00227070" w:rsidRDefault="00227070" w:rsidP="008A5A8D"/>
  </w:footnote>
  <w:footnote w:type="continuationSeparator" w:id="0">
    <w:p w14:paraId="379F25F3" w14:textId="77777777" w:rsidR="00227070" w:rsidRDefault="00227070" w:rsidP="008A5A8D">
      <w:r>
        <w:continuationSeparator/>
      </w:r>
    </w:p>
    <w:p w14:paraId="6F7FB470" w14:textId="77777777" w:rsidR="00227070" w:rsidRDefault="00227070" w:rsidP="008A5A8D"/>
    <w:p w14:paraId="113A32BD" w14:textId="77777777" w:rsidR="00227070" w:rsidRDefault="00227070" w:rsidP="008A5A8D"/>
    <w:p w14:paraId="00B92E7E" w14:textId="77777777" w:rsidR="00227070" w:rsidRDefault="00227070" w:rsidP="008A5A8D"/>
    <w:p w14:paraId="5B39433B" w14:textId="77777777" w:rsidR="00227070" w:rsidRDefault="00227070" w:rsidP="008A5A8D"/>
    <w:p w14:paraId="3ED515C3" w14:textId="77777777" w:rsidR="00227070" w:rsidRDefault="00227070" w:rsidP="008A5A8D"/>
    <w:p w14:paraId="0FB0AB4A" w14:textId="77777777" w:rsidR="00227070" w:rsidRDefault="00227070" w:rsidP="008A5A8D"/>
    <w:p w14:paraId="07A7FA5F" w14:textId="77777777" w:rsidR="00227070" w:rsidRDefault="00227070" w:rsidP="008A5A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4A11" w14:textId="77777777" w:rsidR="00733CF1" w:rsidRDefault="00733CF1" w:rsidP="00733CF1">
    <w:r w:rsidRPr="00874B5E">
      <w:t>Restructuration des urgences et du hall d'accueil</w:t>
    </w:r>
    <w:r>
      <w:tab/>
    </w:r>
    <w:r>
      <w:tab/>
    </w:r>
    <w:r>
      <w:tab/>
    </w:r>
  </w:p>
  <w:p w14:paraId="0FA04E16" w14:textId="77777777" w:rsidR="00733CF1" w:rsidRPr="00D92091" w:rsidRDefault="00733CF1" w:rsidP="00733CF1">
    <w:pPr>
      <w:pStyle w:val="Pieddepage"/>
      <w:tabs>
        <w:tab w:val="clear" w:pos="9072"/>
        <w:tab w:val="right" w:pos="10065"/>
      </w:tabs>
      <w:rPr>
        <w:b/>
        <w:szCs w:val="20"/>
      </w:rPr>
    </w:pPr>
    <w:r w:rsidRPr="00874B5E">
      <w:t>HOPITAL DU GIER à SAINT-CHAMOND (42)</w:t>
    </w:r>
    <w:r>
      <w:tab/>
    </w:r>
    <w:r>
      <w:tab/>
    </w:r>
    <w:r>
      <w:rPr>
        <w:smallCaps/>
        <w:szCs w:val="20"/>
      </w:rPr>
      <w:t xml:space="preserve">Entreprise : </w:t>
    </w:r>
    <w:r w:rsidRPr="00D92091">
      <w:rPr>
        <w:b/>
        <w:smallCaps/>
        <w:szCs w:val="20"/>
      </w:rPr>
      <w:t>…………………………</w:t>
    </w:r>
    <w:r>
      <w:rPr>
        <w:b/>
        <w:smallCaps/>
        <w:szCs w:val="20"/>
      </w:rPr>
      <w:t>…</w:t>
    </w:r>
  </w:p>
  <w:p w14:paraId="1CF03AB9" w14:textId="6DD63628" w:rsidR="005232C0" w:rsidRPr="00D92091" w:rsidRDefault="00776DDF" w:rsidP="003F65E1">
    <w:pPr>
      <w:tabs>
        <w:tab w:val="right" w:pos="9639"/>
      </w:tabs>
      <w:jc w:val="center"/>
      <w:rPr>
        <w:b/>
      </w:rPr>
    </w:pPr>
    <w:r w:rsidRPr="00D92091">
      <w:rPr>
        <w:b/>
        <w:noProof/>
        <w:lang w:eastAsia="fr-FR"/>
      </w:rPr>
      <mc:AlternateContent>
        <mc:Choice Requires="wps">
          <w:drawing>
            <wp:anchor distT="0" distB="0" distL="114300" distR="114300" simplePos="0" relativeHeight="251657728" behindDoc="0" locked="0" layoutInCell="1" allowOverlap="1" wp14:anchorId="24DCA39B" wp14:editId="12840591">
              <wp:simplePos x="0" y="0"/>
              <wp:positionH relativeFrom="column">
                <wp:posOffset>-7620</wp:posOffset>
              </wp:positionH>
              <wp:positionV relativeFrom="paragraph">
                <wp:posOffset>15240</wp:posOffset>
              </wp:positionV>
              <wp:extent cx="6480175" cy="3619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6195"/>
                      </a:xfrm>
                      <a:prstGeom prst="rect">
                        <a:avLst/>
                      </a:prstGeom>
                      <a:gradFill rotWithShape="0">
                        <a:gsLst>
                          <a:gs pos="0">
                            <a:srgbClr val="1F497D"/>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1771C23" id="Rectangle 2" o:spid="_x0000_s1026" style="position:absolute;margin-left:-.6pt;margin-top:1.2pt;width:510.2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" fillcolor="#1f497d" stroked="f">
              <v:fill angle="90"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EA21842"/>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360"/>
        </w:tabs>
        <w:ind w:left="0" w:firstLine="0"/>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decimal"/>
      <w:lvlText w:val="%1.%2.%3.%4."/>
      <w:lvlJc w:val="left"/>
      <w:pPr>
        <w:tabs>
          <w:tab w:val="num" w:pos="0"/>
        </w:tabs>
        <w:ind w:left="0" w:hanging="708"/>
      </w:pPr>
      <w:rPr>
        <w:rFonts w:hint="default"/>
      </w:rPr>
    </w:lvl>
    <w:lvl w:ilvl="4">
      <w:start w:val="1"/>
      <w:numFmt w:val="decimal"/>
      <w:lvlText w:val="%1.%2.%3.%4.%5."/>
      <w:lvlJc w:val="left"/>
      <w:pPr>
        <w:tabs>
          <w:tab w:val="num" w:pos="0"/>
        </w:tabs>
        <w:ind w:left="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1"/>
    <w:multiLevelType w:val="multilevel"/>
    <w:tmpl w:val="56EAD274"/>
    <w:lvl w:ilvl="0">
      <w:start w:val="1"/>
      <w:numFmt w:val="upperRoman"/>
      <w:pStyle w:val="Annexes"/>
      <w:lvlText w:val="%1."/>
      <w:lvlJc w:val="left"/>
      <w:pPr>
        <w:tabs>
          <w:tab w:val="num" w:pos="360"/>
        </w:tabs>
        <w:ind w:left="360" w:hanging="360"/>
      </w:pPr>
      <w:rPr>
        <w:rFonts w:hint="default"/>
      </w:rPr>
    </w:lvl>
    <w:lvl w:ilvl="1">
      <w:start w:val="1"/>
      <w:numFmt w:val="decimal"/>
      <w:pStyle w:val="StyleTitre2"/>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000006"/>
    <w:multiLevelType w:val="multilevel"/>
    <w:tmpl w:val="00000006"/>
    <w:name w:val="WWNum1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A"/>
    <w:multiLevelType w:val="multilevel"/>
    <w:tmpl w:val="0000000A"/>
    <w:name w:val="WW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13"/>
    <w:multiLevelType w:val="singleLevel"/>
    <w:tmpl w:val="00000013"/>
    <w:name w:val="WW8Num20"/>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34E6F9C"/>
    <w:multiLevelType w:val="multilevel"/>
    <w:tmpl w:val="605ACD9E"/>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3F911DF"/>
    <w:multiLevelType w:val="hybridMultilevel"/>
    <w:tmpl w:val="BF084800"/>
    <w:lvl w:ilvl="0" w:tplc="0E949B82">
      <w:start w:val="1"/>
      <w:numFmt w:val="bullet"/>
      <w:pStyle w:val="Index1"/>
      <w:lvlText w:val=""/>
      <w:lvlJc w:val="left"/>
      <w:pPr>
        <w:ind w:left="720" w:hanging="360"/>
      </w:pPr>
      <w:rPr>
        <w:rFonts w:ascii="Wingdings" w:hAnsi="Wingdings" w:hint="default"/>
      </w:rPr>
    </w:lvl>
    <w:lvl w:ilvl="1" w:tplc="5414E6DA" w:tentative="1">
      <w:start w:val="1"/>
      <w:numFmt w:val="bullet"/>
      <w:lvlText w:val="o"/>
      <w:lvlJc w:val="left"/>
      <w:pPr>
        <w:ind w:left="1440" w:hanging="360"/>
      </w:pPr>
      <w:rPr>
        <w:rFonts w:ascii="Courier New" w:hAnsi="Courier New" w:cs="Courier New" w:hint="default"/>
      </w:rPr>
    </w:lvl>
    <w:lvl w:ilvl="2" w:tplc="E5CE8EFC" w:tentative="1">
      <w:start w:val="1"/>
      <w:numFmt w:val="bullet"/>
      <w:lvlText w:val=""/>
      <w:lvlJc w:val="left"/>
      <w:pPr>
        <w:ind w:left="2160" w:hanging="360"/>
      </w:pPr>
      <w:rPr>
        <w:rFonts w:ascii="Wingdings" w:hAnsi="Wingdings" w:hint="default"/>
      </w:rPr>
    </w:lvl>
    <w:lvl w:ilvl="3" w:tplc="C7020C16" w:tentative="1">
      <w:start w:val="1"/>
      <w:numFmt w:val="bullet"/>
      <w:lvlText w:val=""/>
      <w:lvlJc w:val="left"/>
      <w:pPr>
        <w:ind w:left="2880" w:hanging="360"/>
      </w:pPr>
      <w:rPr>
        <w:rFonts w:ascii="Symbol" w:hAnsi="Symbol" w:hint="default"/>
      </w:rPr>
    </w:lvl>
    <w:lvl w:ilvl="4" w:tplc="1C32FDBA" w:tentative="1">
      <w:start w:val="1"/>
      <w:numFmt w:val="bullet"/>
      <w:lvlText w:val="o"/>
      <w:lvlJc w:val="left"/>
      <w:pPr>
        <w:ind w:left="3600" w:hanging="360"/>
      </w:pPr>
      <w:rPr>
        <w:rFonts w:ascii="Courier New" w:hAnsi="Courier New" w:cs="Courier New" w:hint="default"/>
      </w:rPr>
    </w:lvl>
    <w:lvl w:ilvl="5" w:tplc="85F0DB9E" w:tentative="1">
      <w:start w:val="1"/>
      <w:numFmt w:val="bullet"/>
      <w:lvlText w:val=""/>
      <w:lvlJc w:val="left"/>
      <w:pPr>
        <w:ind w:left="4320" w:hanging="360"/>
      </w:pPr>
      <w:rPr>
        <w:rFonts w:ascii="Wingdings" w:hAnsi="Wingdings" w:hint="default"/>
      </w:rPr>
    </w:lvl>
    <w:lvl w:ilvl="6" w:tplc="C93ECC50" w:tentative="1">
      <w:start w:val="1"/>
      <w:numFmt w:val="bullet"/>
      <w:lvlText w:val=""/>
      <w:lvlJc w:val="left"/>
      <w:pPr>
        <w:ind w:left="5040" w:hanging="360"/>
      </w:pPr>
      <w:rPr>
        <w:rFonts w:ascii="Symbol" w:hAnsi="Symbol" w:hint="default"/>
      </w:rPr>
    </w:lvl>
    <w:lvl w:ilvl="7" w:tplc="95EA9F02" w:tentative="1">
      <w:start w:val="1"/>
      <w:numFmt w:val="bullet"/>
      <w:lvlText w:val="o"/>
      <w:lvlJc w:val="left"/>
      <w:pPr>
        <w:ind w:left="5760" w:hanging="360"/>
      </w:pPr>
      <w:rPr>
        <w:rFonts w:ascii="Courier New" w:hAnsi="Courier New" w:cs="Courier New" w:hint="default"/>
      </w:rPr>
    </w:lvl>
    <w:lvl w:ilvl="8" w:tplc="8A0C5EB2" w:tentative="1">
      <w:start w:val="1"/>
      <w:numFmt w:val="bullet"/>
      <w:lvlText w:val=""/>
      <w:lvlJc w:val="left"/>
      <w:pPr>
        <w:ind w:left="6480" w:hanging="360"/>
      </w:pPr>
      <w:rPr>
        <w:rFonts w:ascii="Wingdings" w:hAnsi="Wingdings" w:hint="default"/>
      </w:rPr>
    </w:lvl>
  </w:abstractNum>
  <w:abstractNum w:abstractNumId="7" w15:restartNumberingAfterBreak="0">
    <w:nsid w:val="04136C01"/>
    <w:multiLevelType w:val="multilevel"/>
    <w:tmpl w:val="1BA25AA0"/>
    <w:styleLink w:val="StyleAvecpucesAvant2cm"/>
    <w:lvl w:ilvl="0">
      <w:start w:val="2"/>
      <w:numFmt w:val="bullet"/>
      <w:lvlText w:val="-"/>
      <w:lvlJc w:val="left"/>
      <w:pPr>
        <w:tabs>
          <w:tab w:val="num" w:pos="1494"/>
        </w:tabs>
        <w:ind w:left="1474" w:hanging="340"/>
      </w:pPr>
      <w:rPr>
        <w:rFonts w:cs="Times New Roman"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8350DA"/>
    <w:multiLevelType w:val="multilevel"/>
    <w:tmpl w:val="DDEAF544"/>
    <w:styleLink w:val="Lgal"/>
    <w:lvl w:ilvl="0">
      <w:start w:val="1"/>
      <w:numFmt w:val="decimal"/>
      <w:lvlText w:val="%1."/>
      <w:lvlJc w:val="left"/>
      <w:pPr>
        <w:tabs>
          <w:tab w:val="num" w:pos="480"/>
        </w:tabs>
        <w:ind w:left="480" w:hanging="480"/>
      </w:pPr>
      <w:rPr>
        <w:rFonts w:ascii="Arial" w:eastAsia="Arial" w:hAnsi="Arial" w:cs="Arial"/>
        <w:b/>
        <w:bCs/>
        <w:position w:val="0"/>
        <w:sz w:val="32"/>
        <w:szCs w:val="32"/>
      </w:rPr>
    </w:lvl>
    <w:lvl w:ilvl="1">
      <w:start w:val="1"/>
      <w:numFmt w:val="decimal"/>
      <w:lvlText w:val="%1.%2."/>
      <w:lvlJc w:val="left"/>
      <w:pPr>
        <w:tabs>
          <w:tab w:val="num" w:pos="1224"/>
        </w:tabs>
        <w:ind w:left="1224" w:hanging="864"/>
      </w:pPr>
      <w:rPr>
        <w:rFonts w:ascii="Arial" w:eastAsia="Arial" w:hAnsi="Arial" w:cs="Arial"/>
        <w:b/>
        <w:bCs/>
        <w:position w:val="0"/>
        <w:sz w:val="32"/>
        <w:szCs w:val="32"/>
      </w:rPr>
    </w:lvl>
    <w:lvl w:ilvl="2">
      <w:start w:val="1"/>
      <w:numFmt w:val="decimal"/>
      <w:lvlText w:val="%1.%2.%3."/>
      <w:lvlJc w:val="left"/>
      <w:pPr>
        <w:tabs>
          <w:tab w:val="num" w:pos="1872"/>
        </w:tabs>
        <w:ind w:left="1872" w:hanging="1152"/>
      </w:pPr>
      <w:rPr>
        <w:rFonts w:ascii="Arial" w:eastAsia="Arial" w:hAnsi="Arial" w:cs="Arial"/>
        <w:b/>
        <w:bCs/>
        <w:position w:val="0"/>
        <w:sz w:val="32"/>
        <w:szCs w:val="32"/>
      </w:rPr>
    </w:lvl>
    <w:lvl w:ilvl="3">
      <w:start w:val="1"/>
      <w:numFmt w:val="decimal"/>
      <w:lvlText w:val="%1.%2.%3.%4."/>
      <w:lvlJc w:val="left"/>
      <w:pPr>
        <w:tabs>
          <w:tab w:val="num" w:pos="2482"/>
        </w:tabs>
        <w:ind w:left="2482" w:hanging="1402"/>
      </w:pPr>
      <w:rPr>
        <w:rFonts w:ascii="Arial" w:eastAsia="Arial" w:hAnsi="Arial" w:cs="Arial"/>
        <w:b/>
        <w:bCs/>
        <w:position w:val="0"/>
        <w:sz w:val="32"/>
        <w:szCs w:val="32"/>
      </w:rPr>
    </w:lvl>
    <w:lvl w:ilvl="4">
      <w:start w:val="1"/>
      <w:numFmt w:val="decimal"/>
      <w:lvlText w:val="%1.%2.%3.%4.%5."/>
      <w:lvlJc w:val="left"/>
      <w:pPr>
        <w:tabs>
          <w:tab w:val="num" w:pos="3110"/>
        </w:tabs>
        <w:ind w:left="3110" w:hanging="1670"/>
      </w:pPr>
      <w:rPr>
        <w:rFonts w:ascii="Arial" w:eastAsia="Arial" w:hAnsi="Arial" w:cs="Arial"/>
        <w:b/>
        <w:bCs/>
        <w:position w:val="0"/>
        <w:sz w:val="32"/>
        <w:szCs w:val="32"/>
      </w:rPr>
    </w:lvl>
    <w:lvl w:ilvl="5">
      <w:start w:val="1"/>
      <w:numFmt w:val="decimal"/>
      <w:lvlText w:val="%1.%2.%3.%4.%5.%6."/>
      <w:lvlJc w:val="left"/>
      <w:pPr>
        <w:tabs>
          <w:tab w:val="num" w:pos="3720"/>
        </w:tabs>
        <w:ind w:left="3720" w:hanging="1920"/>
      </w:pPr>
      <w:rPr>
        <w:rFonts w:ascii="Arial" w:eastAsia="Arial" w:hAnsi="Arial" w:cs="Arial"/>
        <w:b/>
        <w:bCs/>
        <w:position w:val="0"/>
        <w:sz w:val="32"/>
        <w:szCs w:val="32"/>
      </w:rPr>
    </w:lvl>
    <w:lvl w:ilvl="6">
      <w:start w:val="1"/>
      <w:numFmt w:val="decimal"/>
      <w:lvlText w:val="%1.%2.%3.%4.%5.%6.%7."/>
      <w:lvlJc w:val="left"/>
      <w:pPr>
        <w:tabs>
          <w:tab w:val="num" w:pos="4368"/>
        </w:tabs>
        <w:ind w:left="4368" w:hanging="2208"/>
      </w:pPr>
      <w:rPr>
        <w:rFonts w:ascii="Arial" w:eastAsia="Arial" w:hAnsi="Arial" w:cs="Arial"/>
        <w:b/>
        <w:bCs/>
        <w:position w:val="0"/>
        <w:sz w:val="32"/>
        <w:szCs w:val="32"/>
      </w:rPr>
    </w:lvl>
    <w:lvl w:ilvl="7">
      <w:start w:val="1"/>
      <w:numFmt w:val="decimal"/>
      <w:lvlText w:val="%1.%2.%3.%4.%5.%6.%7.%8."/>
      <w:lvlJc w:val="left"/>
      <w:pPr>
        <w:tabs>
          <w:tab w:val="num" w:pos="4978"/>
        </w:tabs>
        <w:ind w:left="4978" w:hanging="2458"/>
      </w:pPr>
      <w:rPr>
        <w:rFonts w:ascii="Arial" w:eastAsia="Arial" w:hAnsi="Arial" w:cs="Arial"/>
        <w:b/>
        <w:bCs/>
        <w:position w:val="0"/>
        <w:sz w:val="32"/>
        <w:szCs w:val="32"/>
      </w:rPr>
    </w:lvl>
    <w:lvl w:ilvl="8">
      <w:start w:val="1"/>
      <w:numFmt w:val="decimal"/>
      <w:lvlText w:val="%1.%2.%3.%4.%5.%6.%7.%8.%9."/>
      <w:lvlJc w:val="left"/>
      <w:pPr>
        <w:tabs>
          <w:tab w:val="num" w:pos="5626"/>
        </w:tabs>
        <w:ind w:left="5626" w:hanging="2746"/>
      </w:pPr>
      <w:rPr>
        <w:rFonts w:ascii="Arial" w:eastAsia="Arial" w:hAnsi="Arial" w:cs="Arial"/>
        <w:b/>
        <w:bCs/>
        <w:position w:val="0"/>
        <w:sz w:val="32"/>
        <w:szCs w:val="32"/>
      </w:rPr>
    </w:lvl>
  </w:abstractNum>
  <w:abstractNum w:abstractNumId="9" w15:restartNumberingAfterBreak="0">
    <w:nsid w:val="066174E1"/>
    <w:multiLevelType w:val="hybridMultilevel"/>
    <w:tmpl w:val="60E00D8E"/>
    <w:name w:val="WW8Num1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30968"/>
    <w:multiLevelType w:val="hybridMultilevel"/>
    <w:tmpl w:val="5686B334"/>
    <w:lvl w:ilvl="0" w:tplc="D8FCBB9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56263"/>
    <w:multiLevelType w:val="multilevel"/>
    <w:tmpl w:val="A66639D6"/>
    <w:styleLink w:val="StyleHirarchisationArial16ptGras"/>
    <w:lvl w:ilvl="0">
      <w:start w:val="1"/>
      <w:numFmt w:val="decimal"/>
      <w:lvlText w:val="%1"/>
      <w:lvlJc w:val="left"/>
      <w:pPr>
        <w:tabs>
          <w:tab w:val="num" w:pos="432"/>
        </w:tabs>
        <w:ind w:left="432" w:hanging="432"/>
      </w:pPr>
      <w:rPr>
        <w:rFonts w:ascii="Times New Roman" w:hAnsi="Times New Roman"/>
        <w:b/>
        <w:bCs/>
        <w:kern w:val="32"/>
        <w:sz w:val="22"/>
      </w:rPr>
    </w:lvl>
    <w:lvl w:ilvl="1">
      <w:start w:val="1"/>
      <w:numFmt w:val="decimal"/>
      <w:lvlText w:val="%1.%2"/>
      <w:lvlJc w:val="left"/>
      <w:pPr>
        <w:tabs>
          <w:tab w:val="num" w:pos="576"/>
        </w:tabs>
        <w:ind w:left="576" w:hanging="576"/>
      </w:pPr>
      <w:rPr>
        <w:rFonts w:ascii="Times New Roman" w:hAnsi="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8F36DB"/>
    <w:multiLevelType w:val="multilevel"/>
    <w:tmpl w:val="3A16EA32"/>
    <w:styleLink w:val="List1"/>
    <w:lvl w:ilvl="0">
      <w:start w:val="1"/>
      <w:numFmt w:val="bullet"/>
      <w:lvlText w:val="-"/>
      <w:lvlJc w:val="left"/>
      <w:pPr>
        <w:tabs>
          <w:tab w:val="num" w:pos="147"/>
        </w:tabs>
        <w:ind w:left="147" w:hanging="147"/>
      </w:pPr>
      <w:rPr>
        <w:rFonts w:ascii="Arial" w:eastAsia="Arial" w:hAnsi="Arial" w:cs="Arial"/>
        <w:color w:val="3A87FD"/>
        <w:position w:val="0"/>
      </w:rPr>
    </w:lvl>
    <w:lvl w:ilvl="1">
      <w:start w:val="1"/>
      <w:numFmt w:val="bullet"/>
      <w:lvlText w:val="-"/>
      <w:lvlJc w:val="left"/>
      <w:pPr>
        <w:tabs>
          <w:tab w:val="num" w:pos="867"/>
        </w:tabs>
        <w:ind w:left="867" w:hanging="147"/>
      </w:pPr>
      <w:rPr>
        <w:rFonts w:ascii="Arial" w:eastAsia="Arial" w:hAnsi="Arial" w:cs="Arial"/>
        <w:color w:val="3A87FD"/>
        <w:position w:val="0"/>
      </w:rPr>
    </w:lvl>
    <w:lvl w:ilvl="2">
      <w:start w:val="1"/>
      <w:numFmt w:val="bullet"/>
      <w:lvlText w:val="-"/>
      <w:lvlJc w:val="left"/>
      <w:pPr>
        <w:tabs>
          <w:tab w:val="num" w:pos="1587"/>
        </w:tabs>
        <w:ind w:left="1587" w:hanging="147"/>
      </w:pPr>
      <w:rPr>
        <w:rFonts w:ascii="Arial" w:eastAsia="Arial" w:hAnsi="Arial" w:cs="Arial"/>
        <w:color w:val="3A87FD"/>
        <w:position w:val="0"/>
      </w:rPr>
    </w:lvl>
    <w:lvl w:ilvl="3">
      <w:start w:val="1"/>
      <w:numFmt w:val="bullet"/>
      <w:lvlText w:val="-"/>
      <w:lvlJc w:val="left"/>
      <w:pPr>
        <w:tabs>
          <w:tab w:val="num" w:pos="2307"/>
        </w:tabs>
        <w:ind w:left="2307" w:hanging="147"/>
      </w:pPr>
      <w:rPr>
        <w:rFonts w:ascii="Arial" w:eastAsia="Arial" w:hAnsi="Arial" w:cs="Arial"/>
        <w:color w:val="3A87FD"/>
        <w:position w:val="0"/>
      </w:rPr>
    </w:lvl>
    <w:lvl w:ilvl="4">
      <w:start w:val="1"/>
      <w:numFmt w:val="bullet"/>
      <w:lvlText w:val="-"/>
      <w:lvlJc w:val="left"/>
      <w:pPr>
        <w:tabs>
          <w:tab w:val="num" w:pos="3027"/>
        </w:tabs>
        <w:ind w:left="3027" w:hanging="147"/>
      </w:pPr>
      <w:rPr>
        <w:rFonts w:ascii="Arial" w:eastAsia="Arial" w:hAnsi="Arial" w:cs="Arial"/>
        <w:color w:val="3A87FD"/>
        <w:position w:val="0"/>
      </w:rPr>
    </w:lvl>
    <w:lvl w:ilvl="5">
      <w:start w:val="1"/>
      <w:numFmt w:val="bullet"/>
      <w:lvlText w:val="-"/>
      <w:lvlJc w:val="left"/>
      <w:pPr>
        <w:tabs>
          <w:tab w:val="num" w:pos="3747"/>
        </w:tabs>
        <w:ind w:left="3747" w:hanging="147"/>
      </w:pPr>
      <w:rPr>
        <w:rFonts w:ascii="Arial" w:eastAsia="Arial" w:hAnsi="Arial" w:cs="Arial"/>
        <w:color w:val="3A87FD"/>
        <w:position w:val="0"/>
      </w:rPr>
    </w:lvl>
    <w:lvl w:ilvl="6">
      <w:start w:val="1"/>
      <w:numFmt w:val="bullet"/>
      <w:lvlText w:val="-"/>
      <w:lvlJc w:val="left"/>
      <w:pPr>
        <w:tabs>
          <w:tab w:val="num" w:pos="4467"/>
        </w:tabs>
        <w:ind w:left="4467" w:hanging="147"/>
      </w:pPr>
      <w:rPr>
        <w:rFonts w:ascii="Arial" w:eastAsia="Arial" w:hAnsi="Arial" w:cs="Arial"/>
        <w:color w:val="3A87FD"/>
        <w:position w:val="0"/>
      </w:rPr>
    </w:lvl>
    <w:lvl w:ilvl="7">
      <w:start w:val="1"/>
      <w:numFmt w:val="bullet"/>
      <w:lvlText w:val="-"/>
      <w:lvlJc w:val="left"/>
      <w:pPr>
        <w:tabs>
          <w:tab w:val="num" w:pos="5187"/>
        </w:tabs>
        <w:ind w:left="5187" w:hanging="147"/>
      </w:pPr>
      <w:rPr>
        <w:rFonts w:ascii="Arial" w:eastAsia="Arial" w:hAnsi="Arial" w:cs="Arial"/>
        <w:color w:val="3A87FD"/>
        <w:position w:val="0"/>
      </w:rPr>
    </w:lvl>
    <w:lvl w:ilvl="8">
      <w:start w:val="1"/>
      <w:numFmt w:val="bullet"/>
      <w:lvlText w:val="-"/>
      <w:lvlJc w:val="left"/>
      <w:pPr>
        <w:tabs>
          <w:tab w:val="num" w:pos="5907"/>
        </w:tabs>
        <w:ind w:left="5907" w:hanging="147"/>
      </w:pPr>
      <w:rPr>
        <w:rFonts w:ascii="Arial" w:eastAsia="Arial" w:hAnsi="Arial" w:cs="Arial"/>
        <w:color w:val="3A87FD"/>
        <w:position w:val="0"/>
      </w:rPr>
    </w:lvl>
  </w:abstractNum>
  <w:abstractNum w:abstractNumId="13" w15:restartNumberingAfterBreak="0">
    <w:nsid w:val="23006A9E"/>
    <w:multiLevelType w:val="hybridMultilevel"/>
    <w:tmpl w:val="AF24887C"/>
    <w:lvl w:ilvl="0" w:tplc="80747C5E">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94B61"/>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697994"/>
    <w:multiLevelType w:val="hybridMultilevel"/>
    <w:tmpl w:val="B4B6337E"/>
    <w:lvl w:ilvl="0" w:tplc="D06A2E0A">
      <w:start w:val="1"/>
      <w:numFmt w:val="bullet"/>
      <w:pStyle w:val="puce1-Fourniture"/>
      <w:lvlText w:val="▫"/>
      <w:lvlJc w:val="left"/>
      <w:pPr>
        <w:tabs>
          <w:tab w:val="num" w:pos="284"/>
        </w:tabs>
        <w:ind w:left="284" w:hanging="284"/>
      </w:pPr>
      <w:rPr>
        <w:rFonts w:ascii="Verdana" w:hAnsi="Verdana" w:hint="default"/>
      </w:rPr>
    </w:lvl>
    <w:lvl w:ilvl="1" w:tplc="6552995E">
      <w:start w:val="1"/>
      <w:numFmt w:val="bullet"/>
      <w:lvlText w:val="o"/>
      <w:lvlJc w:val="left"/>
      <w:pPr>
        <w:tabs>
          <w:tab w:val="num" w:pos="1440"/>
        </w:tabs>
        <w:ind w:left="1440" w:hanging="360"/>
      </w:pPr>
      <w:rPr>
        <w:rFonts w:ascii="Courier New" w:hAnsi="Courier New" w:cs="Courier New" w:hint="default"/>
      </w:rPr>
    </w:lvl>
    <w:lvl w:ilvl="2" w:tplc="4ED01A74">
      <w:start w:val="1"/>
      <w:numFmt w:val="bullet"/>
      <w:lvlText w:val=""/>
      <w:lvlJc w:val="left"/>
      <w:pPr>
        <w:tabs>
          <w:tab w:val="num" w:pos="2160"/>
        </w:tabs>
        <w:ind w:left="2160" w:hanging="360"/>
      </w:pPr>
      <w:rPr>
        <w:rFonts w:ascii="Wingdings" w:hAnsi="Wingdings" w:hint="default"/>
      </w:rPr>
    </w:lvl>
    <w:lvl w:ilvl="3" w:tplc="596C19EA">
      <w:start w:val="1"/>
      <w:numFmt w:val="bullet"/>
      <w:lvlText w:val=""/>
      <w:lvlJc w:val="left"/>
      <w:pPr>
        <w:tabs>
          <w:tab w:val="num" w:pos="2880"/>
        </w:tabs>
        <w:ind w:left="2880" w:hanging="360"/>
      </w:pPr>
      <w:rPr>
        <w:rFonts w:ascii="Symbol" w:hAnsi="Symbol" w:hint="default"/>
      </w:rPr>
    </w:lvl>
    <w:lvl w:ilvl="4" w:tplc="6F4E7162">
      <w:start w:val="1"/>
      <w:numFmt w:val="bullet"/>
      <w:lvlText w:val="o"/>
      <w:lvlJc w:val="left"/>
      <w:pPr>
        <w:tabs>
          <w:tab w:val="num" w:pos="3600"/>
        </w:tabs>
        <w:ind w:left="3600" w:hanging="360"/>
      </w:pPr>
      <w:rPr>
        <w:rFonts w:ascii="Courier New" w:hAnsi="Courier New" w:cs="Courier New" w:hint="default"/>
      </w:rPr>
    </w:lvl>
    <w:lvl w:ilvl="5" w:tplc="45D8F370">
      <w:start w:val="1"/>
      <w:numFmt w:val="bullet"/>
      <w:lvlText w:val=""/>
      <w:lvlJc w:val="left"/>
      <w:pPr>
        <w:tabs>
          <w:tab w:val="num" w:pos="4320"/>
        </w:tabs>
        <w:ind w:left="4320" w:hanging="360"/>
      </w:pPr>
      <w:rPr>
        <w:rFonts w:ascii="Wingdings" w:hAnsi="Wingdings" w:hint="default"/>
      </w:rPr>
    </w:lvl>
    <w:lvl w:ilvl="6" w:tplc="97CCD4E4">
      <w:start w:val="1"/>
      <w:numFmt w:val="bullet"/>
      <w:lvlText w:val=""/>
      <w:lvlJc w:val="left"/>
      <w:pPr>
        <w:tabs>
          <w:tab w:val="num" w:pos="5040"/>
        </w:tabs>
        <w:ind w:left="5040" w:hanging="360"/>
      </w:pPr>
      <w:rPr>
        <w:rFonts w:ascii="Symbol" w:hAnsi="Symbol" w:hint="default"/>
      </w:rPr>
    </w:lvl>
    <w:lvl w:ilvl="7" w:tplc="E9145030">
      <w:start w:val="1"/>
      <w:numFmt w:val="bullet"/>
      <w:lvlText w:val="o"/>
      <w:lvlJc w:val="left"/>
      <w:pPr>
        <w:tabs>
          <w:tab w:val="num" w:pos="5760"/>
        </w:tabs>
        <w:ind w:left="5760" w:hanging="360"/>
      </w:pPr>
      <w:rPr>
        <w:rFonts w:ascii="Courier New" w:hAnsi="Courier New" w:cs="Courier New" w:hint="default"/>
      </w:rPr>
    </w:lvl>
    <w:lvl w:ilvl="8" w:tplc="BAC83CA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D11901"/>
    <w:multiLevelType w:val="hybridMultilevel"/>
    <w:tmpl w:val="D22A2512"/>
    <w:lvl w:ilvl="0" w:tplc="FBCEC9C4">
      <w:start w:val="1"/>
      <w:numFmt w:val="bullet"/>
      <w:pStyle w:val="puce3-Carr"/>
      <w:lvlText w:val=""/>
      <w:lvlJc w:val="left"/>
      <w:pPr>
        <w:ind w:left="2844" w:hanging="360"/>
      </w:pPr>
      <w:rPr>
        <w:rFonts w:ascii="Wingdings" w:hAnsi="Wingdings" w:hint="default"/>
      </w:rPr>
    </w:lvl>
    <w:lvl w:ilvl="1" w:tplc="E3DCF44C">
      <w:start w:val="1"/>
      <w:numFmt w:val="bullet"/>
      <w:lvlText w:val="o"/>
      <w:lvlJc w:val="left"/>
      <w:pPr>
        <w:ind w:left="3564" w:hanging="360"/>
      </w:pPr>
      <w:rPr>
        <w:rFonts w:ascii="Courier New" w:hAnsi="Courier New" w:cs="Courier New" w:hint="default"/>
      </w:rPr>
    </w:lvl>
    <w:lvl w:ilvl="2" w:tplc="90D6F370" w:tentative="1">
      <w:start w:val="1"/>
      <w:numFmt w:val="bullet"/>
      <w:lvlText w:val=""/>
      <w:lvlJc w:val="left"/>
      <w:pPr>
        <w:ind w:left="4284" w:hanging="360"/>
      </w:pPr>
      <w:rPr>
        <w:rFonts w:ascii="Wingdings" w:hAnsi="Wingdings" w:hint="default"/>
      </w:rPr>
    </w:lvl>
    <w:lvl w:ilvl="3" w:tplc="8FA066F2" w:tentative="1">
      <w:start w:val="1"/>
      <w:numFmt w:val="bullet"/>
      <w:lvlText w:val=""/>
      <w:lvlJc w:val="left"/>
      <w:pPr>
        <w:ind w:left="5004" w:hanging="360"/>
      </w:pPr>
      <w:rPr>
        <w:rFonts w:ascii="Symbol" w:hAnsi="Symbol" w:hint="default"/>
      </w:rPr>
    </w:lvl>
    <w:lvl w:ilvl="4" w:tplc="C7F0D7FC" w:tentative="1">
      <w:start w:val="1"/>
      <w:numFmt w:val="bullet"/>
      <w:lvlText w:val="o"/>
      <w:lvlJc w:val="left"/>
      <w:pPr>
        <w:ind w:left="5724" w:hanging="360"/>
      </w:pPr>
      <w:rPr>
        <w:rFonts w:ascii="Courier New" w:hAnsi="Courier New" w:cs="Courier New" w:hint="default"/>
      </w:rPr>
    </w:lvl>
    <w:lvl w:ilvl="5" w:tplc="60B4573E" w:tentative="1">
      <w:start w:val="1"/>
      <w:numFmt w:val="bullet"/>
      <w:lvlText w:val=""/>
      <w:lvlJc w:val="left"/>
      <w:pPr>
        <w:ind w:left="6444" w:hanging="360"/>
      </w:pPr>
      <w:rPr>
        <w:rFonts w:ascii="Wingdings" w:hAnsi="Wingdings" w:hint="default"/>
      </w:rPr>
    </w:lvl>
    <w:lvl w:ilvl="6" w:tplc="59B62B60" w:tentative="1">
      <w:start w:val="1"/>
      <w:numFmt w:val="bullet"/>
      <w:lvlText w:val=""/>
      <w:lvlJc w:val="left"/>
      <w:pPr>
        <w:ind w:left="7164" w:hanging="360"/>
      </w:pPr>
      <w:rPr>
        <w:rFonts w:ascii="Symbol" w:hAnsi="Symbol" w:hint="default"/>
      </w:rPr>
    </w:lvl>
    <w:lvl w:ilvl="7" w:tplc="493CDE62" w:tentative="1">
      <w:start w:val="1"/>
      <w:numFmt w:val="bullet"/>
      <w:lvlText w:val="o"/>
      <w:lvlJc w:val="left"/>
      <w:pPr>
        <w:ind w:left="7884" w:hanging="360"/>
      </w:pPr>
      <w:rPr>
        <w:rFonts w:ascii="Courier New" w:hAnsi="Courier New" w:cs="Courier New" w:hint="default"/>
      </w:rPr>
    </w:lvl>
    <w:lvl w:ilvl="8" w:tplc="D2583258" w:tentative="1">
      <w:start w:val="1"/>
      <w:numFmt w:val="bullet"/>
      <w:lvlText w:val=""/>
      <w:lvlJc w:val="left"/>
      <w:pPr>
        <w:ind w:left="8604" w:hanging="360"/>
      </w:pPr>
      <w:rPr>
        <w:rFonts w:ascii="Wingdings" w:hAnsi="Wingdings" w:hint="default"/>
      </w:rPr>
    </w:lvl>
  </w:abstractNum>
  <w:abstractNum w:abstractNumId="17" w15:restartNumberingAfterBreak="0">
    <w:nsid w:val="305E4693"/>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1694D7B"/>
    <w:multiLevelType w:val="multilevel"/>
    <w:tmpl w:val="6624CA24"/>
    <w:styleLink w:val="1111111"/>
    <w:lvl w:ilvl="0">
      <w:start w:val="1"/>
      <w:numFmt w:val="upperRoman"/>
      <w:pStyle w:val="Titre10"/>
      <w:lvlText w:val="%1 -"/>
      <w:lvlJc w:val="left"/>
      <w:pPr>
        <w:ind w:left="360" w:hanging="360"/>
      </w:pPr>
      <w:rPr>
        <w:rFonts w:hint="default"/>
      </w:rPr>
    </w:lvl>
    <w:lvl w:ilvl="1">
      <w:start w:val="1"/>
      <w:numFmt w:val="decimal"/>
      <w:pStyle w:val="Titre20"/>
      <w:lvlText w:val="%1.%2 -"/>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itre30"/>
      <w:lvlText w:val="%1.%2.%3 -"/>
      <w:lvlJc w:val="left"/>
      <w:pPr>
        <w:ind w:left="1080" w:hanging="108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4C2D32"/>
    <w:multiLevelType w:val="hybridMultilevel"/>
    <w:tmpl w:val="411E8058"/>
    <w:name w:val="WW8Num29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153A44"/>
    <w:multiLevelType w:val="hybridMultilevel"/>
    <w:tmpl w:val="260A95A8"/>
    <w:name w:val="WW8Num4"/>
    <w:lvl w:ilvl="0" w:tplc="43D251C0">
      <w:start w:val="1"/>
      <w:numFmt w:val="bullet"/>
      <w:lvlText w:val=""/>
      <w:lvlJc w:val="left"/>
      <w:pPr>
        <w:ind w:left="720" w:hanging="360"/>
      </w:pPr>
      <w:rPr>
        <w:rFonts w:ascii="Wingdings" w:hAnsi="Wingdings" w:hint="default"/>
      </w:rPr>
    </w:lvl>
    <w:lvl w:ilvl="1" w:tplc="CC149E44" w:tentative="1">
      <w:start w:val="1"/>
      <w:numFmt w:val="bullet"/>
      <w:lvlText w:val="o"/>
      <w:lvlJc w:val="left"/>
      <w:pPr>
        <w:ind w:left="1440" w:hanging="360"/>
      </w:pPr>
      <w:rPr>
        <w:rFonts w:ascii="Courier New" w:hAnsi="Courier New" w:cs="Courier New" w:hint="default"/>
      </w:rPr>
    </w:lvl>
    <w:lvl w:ilvl="2" w:tplc="245EA6EA" w:tentative="1">
      <w:start w:val="1"/>
      <w:numFmt w:val="bullet"/>
      <w:lvlText w:val=""/>
      <w:lvlJc w:val="left"/>
      <w:pPr>
        <w:ind w:left="2160" w:hanging="360"/>
      </w:pPr>
      <w:rPr>
        <w:rFonts w:ascii="Wingdings" w:hAnsi="Wingdings" w:hint="default"/>
      </w:rPr>
    </w:lvl>
    <w:lvl w:ilvl="3" w:tplc="DD6C168C" w:tentative="1">
      <w:start w:val="1"/>
      <w:numFmt w:val="bullet"/>
      <w:lvlText w:val=""/>
      <w:lvlJc w:val="left"/>
      <w:pPr>
        <w:ind w:left="2880" w:hanging="360"/>
      </w:pPr>
      <w:rPr>
        <w:rFonts w:ascii="Symbol" w:hAnsi="Symbol" w:hint="default"/>
      </w:rPr>
    </w:lvl>
    <w:lvl w:ilvl="4" w:tplc="81E01370" w:tentative="1">
      <w:start w:val="1"/>
      <w:numFmt w:val="bullet"/>
      <w:lvlText w:val="o"/>
      <w:lvlJc w:val="left"/>
      <w:pPr>
        <w:ind w:left="3600" w:hanging="360"/>
      </w:pPr>
      <w:rPr>
        <w:rFonts w:ascii="Courier New" w:hAnsi="Courier New" w:cs="Courier New" w:hint="default"/>
      </w:rPr>
    </w:lvl>
    <w:lvl w:ilvl="5" w:tplc="02D29088" w:tentative="1">
      <w:start w:val="1"/>
      <w:numFmt w:val="bullet"/>
      <w:lvlText w:val=""/>
      <w:lvlJc w:val="left"/>
      <w:pPr>
        <w:ind w:left="4320" w:hanging="360"/>
      </w:pPr>
      <w:rPr>
        <w:rFonts w:ascii="Wingdings" w:hAnsi="Wingdings" w:hint="default"/>
      </w:rPr>
    </w:lvl>
    <w:lvl w:ilvl="6" w:tplc="2D6A9810" w:tentative="1">
      <w:start w:val="1"/>
      <w:numFmt w:val="bullet"/>
      <w:lvlText w:val=""/>
      <w:lvlJc w:val="left"/>
      <w:pPr>
        <w:ind w:left="5040" w:hanging="360"/>
      </w:pPr>
      <w:rPr>
        <w:rFonts w:ascii="Symbol" w:hAnsi="Symbol" w:hint="default"/>
      </w:rPr>
    </w:lvl>
    <w:lvl w:ilvl="7" w:tplc="3A706D6C" w:tentative="1">
      <w:start w:val="1"/>
      <w:numFmt w:val="bullet"/>
      <w:lvlText w:val="o"/>
      <w:lvlJc w:val="left"/>
      <w:pPr>
        <w:ind w:left="5760" w:hanging="360"/>
      </w:pPr>
      <w:rPr>
        <w:rFonts w:ascii="Courier New" w:hAnsi="Courier New" w:cs="Courier New" w:hint="default"/>
      </w:rPr>
    </w:lvl>
    <w:lvl w:ilvl="8" w:tplc="57E66CD6" w:tentative="1">
      <w:start w:val="1"/>
      <w:numFmt w:val="bullet"/>
      <w:lvlText w:val=""/>
      <w:lvlJc w:val="left"/>
      <w:pPr>
        <w:ind w:left="6480" w:hanging="360"/>
      </w:pPr>
      <w:rPr>
        <w:rFonts w:ascii="Wingdings" w:hAnsi="Wingdings" w:hint="default"/>
      </w:rPr>
    </w:lvl>
  </w:abstractNum>
  <w:abstractNum w:abstractNumId="21" w15:restartNumberingAfterBreak="0">
    <w:nsid w:val="39693025"/>
    <w:multiLevelType w:val="hybridMultilevel"/>
    <w:tmpl w:val="8F6C96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45462D"/>
    <w:multiLevelType w:val="singleLevel"/>
    <w:tmpl w:val="C99ABC48"/>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3" w15:restartNumberingAfterBreak="0">
    <w:nsid w:val="405A7277"/>
    <w:multiLevelType w:val="multilevel"/>
    <w:tmpl w:val="347838BA"/>
    <w:lvl w:ilvl="0">
      <w:start w:val="2"/>
      <w:numFmt w:val="decimal"/>
      <w:lvlText w:val="%1"/>
      <w:lvlJc w:val="left"/>
      <w:pPr>
        <w:tabs>
          <w:tab w:val="num" w:pos="1554"/>
        </w:tabs>
        <w:ind w:left="1554" w:hanging="420"/>
      </w:pPr>
      <w:rPr>
        <w:rFonts w:hint="default"/>
      </w:rPr>
    </w:lvl>
    <w:lvl w:ilvl="1">
      <w:start w:val="4"/>
      <w:numFmt w:val="decimal"/>
      <w:lvlText w:val="%1.%2"/>
      <w:lvlJc w:val="left"/>
      <w:pPr>
        <w:tabs>
          <w:tab w:val="num" w:pos="1554"/>
        </w:tabs>
        <w:ind w:left="1554"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pStyle w:val="titre4SALLEPOLYV"/>
      <w:lvlText w:val="%1.%2.%3.%4"/>
      <w:lvlJc w:val="left"/>
      <w:pPr>
        <w:tabs>
          <w:tab w:val="num" w:pos="1854"/>
        </w:tabs>
        <w:ind w:left="1854" w:hanging="720"/>
      </w:pPr>
      <w:rPr>
        <w:rFonts w:hint="default"/>
      </w:rPr>
    </w:lvl>
    <w:lvl w:ilvl="4">
      <w:start w:val="1"/>
      <w:numFmt w:val="decimal"/>
      <w:lvlText w:val="%1.%2.%3.%4.%5"/>
      <w:lvlJc w:val="left"/>
      <w:pPr>
        <w:tabs>
          <w:tab w:val="num" w:pos="2214"/>
        </w:tabs>
        <w:ind w:left="2214" w:hanging="1080"/>
      </w:pPr>
      <w:rPr>
        <w:rFonts w:hint="default"/>
      </w:rPr>
    </w:lvl>
    <w:lvl w:ilvl="5">
      <w:start w:val="1"/>
      <w:numFmt w:val="decimal"/>
      <w:lvlText w:val="%1.%2.%3.%4.%5.%6"/>
      <w:lvlJc w:val="left"/>
      <w:pPr>
        <w:tabs>
          <w:tab w:val="num" w:pos="2214"/>
        </w:tabs>
        <w:ind w:left="2214" w:hanging="1080"/>
      </w:pPr>
      <w:rPr>
        <w:rFonts w:hint="default"/>
      </w:rPr>
    </w:lvl>
    <w:lvl w:ilvl="6">
      <w:start w:val="1"/>
      <w:numFmt w:val="decimal"/>
      <w:lvlText w:val="%1.%2.%3.%4.%5.%6.%7"/>
      <w:lvlJc w:val="left"/>
      <w:pPr>
        <w:tabs>
          <w:tab w:val="num" w:pos="2574"/>
        </w:tabs>
        <w:ind w:left="2574" w:hanging="1440"/>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934"/>
        </w:tabs>
        <w:ind w:left="2934" w:hanging="1800"/>
      </w:pPr>
      <w:rPr>
        <w:rFonts w:hint="default"/>
      </w:rPr>
    </w:lvl>
  </w:abstractNum>
  <w:abstractNum w:abstractNumId="24" w15:restartNumberingAfterBreak="0">
    <w:nsid w:val="46100AF8"/>
    <w:multiLevelType w:val="multilevel"/>
    <w:tmpl w:val="149AB400"/>
    <w:styleLink w:val="List0"/>
    <w:lvl w:ilvl="0">
      <w:start w:val="1"/>
      <w:numFmt w:val="bullet"/>
      <w:lvlText w:val="*"/>
      <w:lvlJc w:val="left"/>
      <w:pPr>
        <w:tabs>
          <w:tab w:val="num" w:pos="160"/>
        </w:tabs>
        <w:ind w:left="160" w:hanging="160"/>
      </w:pPr>
      <w:rPr>
        <w:rFonts w:ascii="Arial" w:eastAsia="Arial" w:hAnsi="Arial" w:cs="Arial"/>
        <w:position w:val="0"/>
      </w:rPr>
    </w:lvl>
    <w:lvl w:ilvl="1">
      <w:start w:val="1"/>
      <w:numFmt w:val="bullet"/>
      <w:lvlText w:val="*"/>
      <w:lvlJc w:val="left"/>
      <w:pPr>
        <w:tabs>
          <w:tab w:val="num" w:pos="880"/>
        </w:tabs>
        <w:ind w:left="880" w:hanging="160"/>
      </w:pPr>
      <w:rPr>
        <w:rFonts w:ascii="Arial" w:eastAsia="Arial" w:hAnsi="Arial" w:cs="Arial"/>
        <w:position w:val="0"/>
      </w:rPr>
    </w:lvl>
    <w:lvl w:ilvl="2">
      <w:start w:val="1"/>
      <w:numFmt w:val="bullet"/>
      <w:lvlText w:val="*"/>
      <w:lvlJc w:val="left"/>
      <w:pPr>
        <w:tabs>
          <w:tab w:val="num" w:pos="1600"/>
        </w:tabs>
        <w:ind w:left="1600" w:hanging="160"/>
      </w:pPr>
      <w:rPr>
        <w:rFonts w:ascii="Arial" w:eastAsia="Arial" w:hAnsi="Arial" w:cs="Arial"/>
        <w:position w:val="0"/>
      </w:rPr>
    </w:lvl>
    <w:lvl w:ilvl="3">
      <w:start w:val="1"/>
      <w:numFmt w:val="bullet"/>
      <w:lvlText w:val="*"/>
      <w:lvlJc w:val="left"/>
      <w:pPr>
        <w:tabs>
          <w:tab w:val="num" w:pos="2320"/>
        </w:tabs>
        <w:ind w:left="2320" w:hanging="160"/>
      </w:pPr>
      <w:rPr>
        <w:rFonts w:ascii="Arial" w:eastAsia="Arial" w:hAnsi="Arial" w:cs="Arial"/>
        <w:position w:val="0"/>
      </w:rPr>
    </w:lvl>
    <w:lvl w:ilvl="4">
      <w:start w:val="1"/>
      <w:numFmt w:val="bullet"/>
      <w:lvlText w:val="*"/>
      <w:lvlJc w:val="left"/>
      <w:pPr>
        <w:tabs>
          <w:tab w:val="num" w:pos="3040"/>
        </w:tabs>
        <w:ind w:left="3040" w:hanging="160"/>
      </w:pPr>
      <w:rPr>
        <w:rFonts w:ascii="Arial" w:eastAsia="Arial" w:hAnsi="Arial" w:cs="Arial"/>
        <w:position w:val="0"/>
      </w:rPr>
    </w:lvl>
    <w:lvl w:ilvl="5">
      <w:start w:val="1"/>
      <w:numFmt w:val="bullet"/>
      <w:lvlText w:val="*"/>
      <w:lvlJc w:val="left"/>
      <w:pPr>
        <w:tabs>
          <w:tab w:val="num" w:pos="3760"/>
        </w:tabs>
        <w:ind w:left="3760" w:hanging="160"/>
      </w:pPr>
      <w:rPr>
        <w:rFonts w:ascii="Arial" w:eastAsia="Arial" w:hAnsi="Arial" w:cs="Arial"/>
        <w:position w:val="0"/>
      </w:rPr>
    </w:lvl>
    <w:lvl w:ilvl="6">
      <w:start w:val="1"/>
      <w:numFmt w:val="bullet"/>
      <w:lvlText w:val="*"/>
      <w:lvlJc w:val="left"/>
      <w:pPr>
        <w:tabs>
          <w:tab w:val="num" w:pos="4480"/>
        </w:tabs>
        <w:ind w:left="4480" w:hanging="160"/>
      </w:pPr>
      <w:rPr>
        <w:rFonts w:ascii="Arial" w:eastAsia="Arial" w:hAnsi="Arial" w:cs="Arial"/>
        <w:position w:val="0"/>
      </w:rPr>
    </w:lvl>
    <w:lvl w:ilvl="7">
      <w:start w:val="1"/>
      <w:numFmt w:val="bullet"/>
      <w:lvlText w:val="*"/>
      <w:lvlJc w:val="left"/>
      <w:pPr>
        <w:tabs>
          <w:tab w:val="num" w:pos="5200"/>
        </w:tabs>
        <w:ind w:left="5200" w:hanging="160"/>
      </w:pPr>
      <w:rPr>
        <w:rFonts w:ascii="Arial" w:eastAsia="Arial" w:hAnsi="Arial" w:cs="Arial"/>
        <w:position w:val="0"/>
      </w:rPr>
    </w:lvl>
    <w:lvl w:ilvl="8">
      <w:start w:val="1"/>
      <w:numFmt w:val="bullet"/>
      <w:lvlText w:val="*"/>
      <w:lvlJc w:val="left"/>
      <w:pPr>
        <w:tabs>
          <w:tab w:val="num" w:pos="5920"/>
        </w:tabs>
        <w:ind w:left="5920" w:hanging="160"/>
      </w:pPr>
      <w:rPr>
        <w:rFonts w:ascii="Arial" w:eastAsia="Arial" w:hAnsi="Arial" w:cs="Arial"/>
        <w:position w:val="0"/>
      </w:rPr>
    </w:lvl>
  </w:abstractNum>
  <w:abstractNum w:abstractNumId="25" w15:restartNumberingAfterBreak="0">
    <w:nsid w:val="50FB663D"/>
    <w:multiLevelType w:val="multilevel"/>
    <w:tmpl w:val="14B4AC6A"/>
    <w:lvl w:ilvl="0">
      <w:start w:val="1"/>
      <w:numFmt w:val="bullet"/>
      <w:pStyle w:val="TexteR1"/>
      <w:lvlText w:val="-"/>
      <w:lvlJc w:val="left"/>
      <w:pPr>
        <w:tabs>
          <w:tab w:val="num" w:pos="927"/>
        </w:tabs>
        <w:ind w:left="567" w:firstLine="0"/>
      </w:pPr>
      <w:rPr>
        <w:rFonts w:ascii="Times New Roman" w:hAnsi="Times New Roman" w:hint="default"/>
      </w:rPr>
    </w:lvl>
    <w:lvl w:ilvl="1">
      <w:start w:val="1"/>
      <w:numFmt w:val="bullet"/>
      <w:pStyle w:val="Textebrut"/>
      <w:lvlText w:val="."/>
      <w:lvlJc w:val="left"/>
      <w:pPr>
        <w:tabs>
          <w:tab w:val="num" w:pos="786"/>
        </w:tabs>
        <w:ind w:left="426" w:firstLine="0"/>
      </w:pPr>
      <w:rPr>
        <w:rFonts w:ascii="Times New Roman" w:hAnsi="Times New Roman" w:hint="default"/>
        <w:b w:val="0"/>
        <w:i w:val="0"/>
      </w:rPr>
    </w:lvl>
    <w:lvl w:ilvl="2">
      <w:start w:val="1"/>
      <w:numFmt w:val="none"/>
      <w:pStyle w:val="Texte3"/>
      <w:lvlText w:val="%1"/>
      <w:lvlJc w:val="left"/>
      <w:pPr>
        <w:tabs>
          <w:tab w:val="num" w:pos="2778"/>
        </w:tabs>
        <w:ind w:left="2778" w:hanging="96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DED079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03854F5"/>
    <w:multiLevelType w:val="hybridMultilevel"/>
    <w:tmpl w:val="1E46A30A"/>
    <w:lvl w:ilvl="0" w:tplc="34505152">
      <w:start w:val="1400"/>
      <w:numFmt w:val="bullet"/>
      <w:lvlText w:val="-"/>
      <w:lvlJc w:val="left"/>
      <w:pPr>
        <w:ind w:left="1571" w:hanging="360"/>
      </w:pPr>
      <w:rPr>
        <w:rFonts w:ascii="Calibri" w:eastAsia="Times New Roman"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71290087"/>
    <w:multiLevelType w:val="hybridMultilevel"/>
    <w:tmpl w:val="489AC35C"/>
    <w:lvl w:ilvl="0" w:tplc="040C0005">
      <w:start w:val="1"/>
      <w:numFmt w:val="bullet"/>
      <w:pStyle w:val="puce2-TiretFourniture"/>
      <w:lvlText w:val="-"/>
      <w:lvlJc w:val="left"/>
      <w:pPr>
        <w:tabs>
          <w:tab w:val="num" w:pos="1301"/>
        </w:tabs>
        <w:ind w:left="1301"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43402F"/>
    <w:multiLevelType w:val="singleLevel"/>
    <w:tmpl w:val="8D4AB1DC"/>
    <w:lvl w:ilvl="0">
      <w:start w:val="1"/>
      <w:numFmt w:val="bullet"/>
      <w:pStyle w:val="Puce2"/>
      <w:lvlText w:val=""/>
      <w:lvlJc w:val="left"/>
      <w:pPr>
        <w:tabs>
          <w:tab w:val="num" w:pos="680"/>
        </w:tabs>
        <w:ind w:left="680" w:hanging="283"/>
      </w:pPr>
      <w:rPr>
        <w:rFonts w:ascii="Wingdings" w:hAnsi="Wingdings" w:hint="default"/>
      </w:rPr>
    </w:lvl>
  </w:abstractNum>
  <w:num w:numId="1">
    <w:abstractNumId w:val="18"/>
  </w:num>
  <w:num w:numId="2">
    <w:abstractNumId w:val="18"/>
    <w:lvlOverride w:ilvl="0">
      <w:lvl w:ilvl="0">
        <w:start w:val="1"/>
        <w:numFmt w:val="upperRoman"/>
        <w:pStyle w:val="Titre10"/>
        <w:lvlText w:val="%1 - "/>
        <w:lvlJc w:val="left"/>
        <w:pPr>
          <w:ind w:left="360" w:hanging="360"/>
        </w:pPr>
        <w:rPr>
          <w:rFonts w:hint="default"/>
        </w:rPr>
      </w:lvl>
    </w:lvlOverride>
    <w:lvlOverride w:ilvl="1">
      <w:lvl w:ilvl="1">
        <w:start w:val="1"/>
        <w:numFmt w:val="decimal"/>
        <w:pStyle w:val="Titre20"/>
        <w:lvlText w:val="%1.%2 - "/>
        <w:lvlJc w:val="left"/>
        <w:pPr>
          <w:ind w:left="720" w:hanging="720"/>
        </w:pPr>
        <w:rPr>
          <w:rFonts w:hint="default"/>
        </w:rPr>
      </w:lvl>
    </w:lvlOverride>
    <w:lvlOverride w:ilvl="2">
      <w:lvl w:ilvl="2">
        <w:start w:val="1"/>
        <w:numFmt w:val="decimal"/>
        <w:pStyle w:val="Titre30"/>
        <w:lvlText w:val="%1.%2.%3 - "/>
        <w:lvlJc w:val="left"/>
        <w:pPr>
          <w:ind w:left="1080" w:hanging="1080"/>
        </w:pPr>
        <w:rPr>
          <w:rFonts w:hint="default"/>
        </w:rPr>
      </w:lvl>
    </w:lvlOverride>
    <w:lvlOverride w:ilvl="3">
      <w:lvl w:ilvl="3">
        <w:start w:val="1"/>
        <w:numFmt w:val="decimal"/>
        <w:pStyle w:val="Titre4"/>
        <w:lvlText w:val="%1.%2.%3.%4 -"/>
        <w:lvlJc w:val="left"/>
        <w:pPr>
          <w:ind w:left="1440" w:hanging="1440"/>
        </w:pPr>
        <w:rPr>
          <w:rFonts w:hint="default"/>
        </w:rPr>
      </w:lvl>
    </w:lvlOverride>
    <w:lvlOverride w:ilvl="4">
      <w:lvl w:ilvl="4">
        <w:start w:val="1"/>
        <w:numFmt w:val="decimal"/>
        <w:pStyle w:val="Titre5"/>
        <w:lvlText w:val="%1.%2.%3.%4.%5 - "/>
        <w:lvlJc w:val="left"/>
        <w:pPr>
          <w:ind w:left="1800" w:hanging="1800"/>
        </w:pPr>
        <w:rPr>
          <w:rFonts w:hint="default"/>
        </w:rPr>
      </w:lvl>
    </w:lvlOverride>
    <w:lvlOverride w:ilvl="5">
      <w:lvl w:ilvl="5">
        <w:start w:val="1"/>
        <w:numFmt w:val="lowerLetter"/>
        <w:pStyle w:val="Titre6"/>
        <w:lvlText w:val="%1.%2.%3.%4.%5.%6 - "/>
        <w:lvlJc w:val="left"/>
        <w:pPr>
          <w:ind w:left="2160" w:hanging="2160"/>
        </w:pPr>
        <w:rPr>
          <w:rFonts w:hint="default"/>
        </w:rPr>
      </w:lvl>
    </w:lvlOverride>
    <w:lvlOverride w:ilvl="6">
      <w:lvl w:ilvl="6">
        <w:start w:val="1"/>
        <w:numFmt w:val="decimal"/>
        <w:lvlText w:val="%1.%2.%3.%4.%5.%6.%7 - "/>
        <w:lvlJc w:val="left"/>
        <w:pPr>
          <w:ind w:left="2520" w:hanging="2520"/>
        </w:pPr>
        <w:rPr>
          <w:rFonts w:hint="default"/>
        </w:rPr>
      </w:lvl>
    </w:lvlOverride>
    <w:lvlOverride w:ilvl="7">
      <w:lvl w:ilvl="7">
        <w:start w:val="1"/>
        <w:numFmt w:val="lowerLetter"/>
        <w:lvlText w:val="%8."/>
        <w:lvlJc w:val="left"/>
        <w:pPr>
          <w:ind w:left="2880" w:hanging="2880"/>
        </w:pPr>
        <w:rPr>
          <w:rFonts w:hint="default"/>
        </w:rPr>
      </w:lvl>
    </w:lvlOverride>
    <w:lvlOverride w:ilvl="8">
      <w:lvl w:ilvl="8">
        <w:start w:val="1"/>
        <w:numFmt w:val="lowerRoman"/>
        <w:lvlText w:val="%9."/>
        <w:lvlJc w:val="left"/>
        <w:pPr>
          <w:ind w:left="3240" w:hanging="3240"/>
        </w:pPr>
        <w:rPr>
          <w:rFonts w:hint="default"/>
        </w:rPr>
      </w:lvl>
    </w:lvlOverride>
  </w:num>
  <w:num w:numId="3">
    <w:abstractNumId w:val="26"/>
  </w:num>
  <w:num w:numId="4">
    <w:abstractNumId w:val="17"/>
  </w:num>
  <w:num w:numId="5">
    <w:abstractNumId w:val="14"/>
  </w:num>
  <w:num w:numId="6">
    <w:abstractNumId w:val="11"/>
  </w:num>
  <w:num w:numId="7">
    <w:abstractNumId w:val="7"/>
  </w:num>
  <w:num w:numId="8">
    <w:abstractNumId w:val="6"/>
  </w:num>
  <w:num w:numId="9">
    <w:abstractNumId w:val="8"/>
  </w:num>
  <w:num w:numId="10">
    <w:abstractNumId w:val="12"/>
  </w:num>
  <w:num w:numId="11">
    <w:abstractNumId w:val="24"/>
  </w:num>
  <w:num w:numId="12">
    <w:abstractNumId w:val="25"/>
  </w:num>
  <w:num w:numId="13">
    <w:abstractNumId w:val="23"/>
  </w:num>
  <w:num w:numId="14">
    <w:abstractNumId w:val="28"/>
  </w:num>
  <w:num w:numId="15">
    <w:abstractNumId w:val="15"/>
  </w:num>
  <w:num w:numId="16">
    <w:abstractNumId w:val="16"/>
  </w:num>
  <w:num w:numId="17">
    <w:abstractNumId w:val="0"/>
  </w:num>
  <w:num w:numId="18">
    <w:abstractNumId w:val="29"/>
  </w:num>
  <w:num w:numId="19">
    <w:abstractNumId w:val="22"/>
  </w:num>
  <w:num w:numId="20">
    <w:abstractNumId w:val="1"/>
  </w:num>
  <w:num w:numId="21">
    <w:abstractNumId w:val="18"/>
  </w:num>
  <w:num w:numId="22">
    <w:abstractNumId w:val="21"/>
  </w:num>
  <w:num w:numId="23">
    <w:abstractNumId w:val="27"/>
  </w:num>
  <w:num w:numId="24">
    <w:abstractNumId w:val="13"/>
  </w:num>
  <w:num w:numId="2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51"/>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270"/>
    <w:rsid w:val="000001B8"/>
    <w:rsid w:val="000007CB"/>
    <w:rsid w:val="00000FA8"/>
    <w:rsid w:val="000014D0"/>
    <w:rsid w:val="00002A3A"/>
    <w:rsid w:val="000039B8"/>
    <w:rsid w:val="00003D38"/>
    <w:rsid w:val="00003EDC"/>
    <w:rsid w:val="000042F4"/>
    <w:rsid w:val="00004E18"/>
    <w:rsid w:val="0000554A"/>
    <w:rsid w:val="000057D0"/>
    <w:rsid w:val="0000622F"/>
    <w:rsid w:val="000065AF"/>
    <w:rsid w:val="00006889"/>
    <w:rsid w:val="00006DE8"/>
    <w:rsid w:val="0000705B"/>
    <w:rsid w:val="00007084"/>
    <w:rsid w:val="00007353"/>
    <w:rsid w:val="00007D69"/>
    <w:rsid w:val="00010161"/>
    <w:rsid w:val="00010171"/>
    <w:rsid w:val="000101FD"/>
    <w:rsid w:val="000103D5"/>
    <w:rsid w:val="00010469"/>
    <w:rsid w:val="000104DB"/>
    <w:rsid w:val="00010561"/>
    <w:rsid w:val="00010811"/>
    <w:rsid w:val="00010938"/>
    <w:rsid w:val="00010D03"/>
    <w:rsid w:val="000115E7"/>
    <w:rsid w:val="000116DB"/>
    <w:rsid w:val="000118A1"/>
    <w:rsid w:val="00011943"/>
    <w:rsid w:val="00011E54"/>
    <w:rsid w:val="00011E72"/>
    <w:rsid w:val="000121F1"/>
    <w:rsid w:val="0001237A"/>
    <w:rsid w:val="000129E5"/>
    <w:rsid w:val="000133D6"/>
    <w:rsid w:val="00013480"/>
    <w:rsid w:val="00013656"/>
    <w:rsid w:val="000139ED"/>
    <w:rsid w:val="00013F09"/>
    <w:rsid w:val="00014380"/>
    <w:rsid w:val="000147F6"/>
    <w:rsid w:val="00014BA2"/>
    <w:rsid w:val="00014E70"/>
    <w:rsid w:val="000150E0"/>
    <w:rsid w:val="00015880"/>
    <w:rsid w:val="00015AAA"/>
    <w:rsid w:val="00015ABF"/>
    <w:rsid w:val="00015CAB"/>
    <w:rsid w:val="000160A4"/>
    <w:rsid w:val="00016923"/>
    <w:rsid w:val="00016B31"/>
    <w:rsid w:val="00016EDD"/>
    <w:rsid w:val="0001735A"/>
    <w:rsid w:val="000178B6"/>
    <w:rsid w:val="00017B4C"/>
    <w:rsid w:val="00017C36"/>
    <w:rsid w:val="00017E1C"/>
    <w:rsid w:val="00020645"/>
    <w:rsid w:val="00020766"/>
    <w:rsid w:val="000214D1"/>
    <w:rsid w:val="000215A3"/>
    <w:rsid w:val="00021904"/>
    <w:rsid w:val="0002294B"/>
    <w:rsid w:val="00022B4B"/>
    <w:rsid w:val="000232F2"/>
    <w:rsid w:val="00023335"/>
    <w:rsid w:val="00023411"/>
    <w:rsid w:val="00023A87"/>
    <w:rsid w:val="00023C0D"/>
    <w:rsid w:val="00023D82"/>
    <w:rsid w:val="00024311"/>
    <w:rsid w:val="00024853"/>
    <w:rsid w:val="0002489F"/>
    <w:rsid w:val="00024A6D"/>
    <w:rsid w:val="00024A9D"/>
    <w:rsid w:val="000259BD"/>
    <w:rsid w:val="00025B3E"/>
    <w:rsid w:val="00025D3B"/>
    <w:rsid w:val="00025EF3"/>
    <w:rsid w:val="00026093"/>
    <w:rsid w:val="00026826"/>
    <w:rsid w:val="000268AF"/>
    <w:rsid w:val="00026B95"/>
    <w:rsid w:val="00026D79"/>
    <w:rsid w:val="00027AFA"/>
    <w:rsid w:val="00027E66"/>
    <w:rsid w:val="00030CF1"/>
    <w:rsid w:val="00030FDC"/>
    <w:rsid w:val="000310D1"/>
    <w:rsid w:val="000310FF"/>
    <w:rsid w:val="000319AC"/>
    <w:rsid w:val="000319F1"/>
    <w:rsid w:val="00031C24"/>
    <w:rsid w:val="00031F29"/>
    <w:rsid w:val="00032684"/>
    <w:rsid w:val="0003282E"/>
    <w:rsid w:val="00032A68"/>
    <w:rsid w:val="00032D16"/>
    <w:rsid w:val="00033110"/>
    <w:rsid w:val="00033192"/>
    <w:rsid w:val="00033239"/>
    <w:rsid w:val="00033783"/>
    <w:rsid w:val="000337A3"/>
    <w:rsid w:val="00033A9F"/>
    <w:rsid w:val="00033B49"/>
    <w:rsid w:val="0003467B"/>
    <w:rsid w:val="00034D0A"/>
    <w:rsid w:val="000357FB"/>
    <w:rsid w:val="00035C4C"/>
    <w:rsid w:val="00036AD2"/>
    <w:rsid w:val="00036C4E"/>
    <w:rsid w:val="00036CD2"/>
    <w:rsid w:val="000371B0"/>
    <w:rsid w:val="0003739E"/>
    <w:rsid w:val="000373F4"/>
    <w:rsid w:val="00037786"/>
    <w:rsid w:val="00037886"/>
    <w:rsid w:val="00037C98"/>
    <w:rsid w:val="00037E48"/>
    <w:rsid w:val="0004014A"/>
    <w:rsid w:val="000405DD"/>
    <w:rsid w:val="000408DE"/>
    <w:rsid w:val="00040C6F"/>
    <w:rsid w:val="00040D6E"/>
    <w:rsid w:val="00041552"/>
    <w:rsid w:val="000415FB"/>
    <w:rsid w:val="00042195"/>
    <w:rsid w:val="00042BDE"/>
    <w:rsid w:val="00043054"/>
    <w:rsid w:val="000439B6"/>
    <w:rsid w:val="00043C0E"/>
    <w:rsid w:val="00043E08"/>
    <w:rsid w:val="000445A9"/>
    <w:rsid w:val="000448A3"/>
    <w:rsid w:val="00044D03"/>
    <w:rsid w:val="0004514B"/>
    <w:rsid w:val="000459E3"/>
    <w:rsid w:val="00045A39"/>
    <w:rsid w:val="00045CE0"/>
    <w:rsid w:val="00045D5D"/>
    <w:rsid w:val="00046697"/>
    <w:rsid w:val="000467B2"/>
    <w:rsid w:val="000469FA"/>
    <w:rsid w:val="00046A20"/>
    <w:rsid w:val="00046C46"/>
    <w:rsid w:val="00046F5F"/>
    <w:rsid w:val="0004702E"/>
    <w:rsid w:val="000471CC"/>
    <w:rsid w:val="00047310"/>
    <w:rsid w:val="0004733B"/>
    <w:rsid w:val="000478AE"/>
    <w:rsid w:val="00050343"/>
    <w:rsid w:val="000508A9"/>
    <w:rsid w:val="00050CE3"/>
    <w:rsid w:val="000510C6"/>
    <w:rsid w:val="0005143A"/>
    <w:rsid w:val="00051E02"/>
    <w:rsid w:val="000521D8"/>
    <w:rsid w:val="000527DC"/>
    <w:rsid w:val="000528B2"/>
    <w:rsid w:val="00052ADD"/>
    <w:rsid w:val="00052F1C"/>
    <w:rsid w:val="00053429"/>
    <w:rsid w:val="00053D9F"/>
    <w:rsid w:val="00053E48"/>
    <w:rsid w:val="00053FCC"/>
    <w:rsid w:val="00054318"/>
    <w:rsid w:val="00054471"/>
    <w:rsid w:val="000544E3"/>
    <w:rsid w:val="00054570"/>
    <w:rsid w:val="00054960"/>
    <w:rsid w:val="00054BF2"/>
    <w:rsid w:val="00054DA9"/>
    <w:rsid w:val="000554DC"/>
    <w:rsid w:val="00055943"/>
    <w:rsid w:val="00055A26"/>
    <w:rsid w:val="00055DFC"/>
    <w:rsid w:val="00056480"/>
    <w:rsid w:val="00056E8D"/>
    <w:rsid w:val="00057097"/>
    <w:rsid w:val="000572FA"/>
    <w:rsid w:val="00057367"/>
    <w:rsid w:val="00057673"/>
    <w:rsid w:val="000578EA"/>
    <w:rsid w:val="00057DA3"/>
    <w:rsid w:val="00057E80"/>
    <w:rsid w:val="00060016"/>
    <w:rsid w:val="000602F6"/>
    <w:rsid w:val="00060729"/>
    <w:rsid w:val="00060790"/>
    <w:rsid w:val="00060EE5"/>
    <w:rsid w:val="000611EC"/>
    <w:rsid w:val="00061B8E"/>
    <w:rsid w:val="000621BA"/>
    <w:rsid w:val="000622A3"/>
    <w:rsid w:val="00062809"/>
    <w:rsid w:val="000629EC"/>
    <w:rsid w:val="0006368B"/>
    <w:rsid w:val="000639B1"/>
    <w:rsid w:val="00063BAB"/>
    <w:rsid w:val="00064325"/>
    <w:rsid w:val="000643B4"/>
    <w:rsid w:val="0006495C"/>
    <w:rsid w:val="00064C5F"/>
    <w:rsid w:val="00064D9E"/>
    <w:rsid w:val="0006573C"/>
    <w:rsid w:val="00065D84"/>
    <w:rsid w:val="00065F82"/>
    <w:rsid w:val="000663B2"/>
    <w:rsid w:val="0006655E"/>
    <w:rsid w:val="00066723"/>
    <w:rsid w:val="00066831"/>
    <w:rsid w:val="00067030"/>
    <w:rsid w:val="00067319"/>
    <w:rsid w:val="000673A0"/>
    <w:rsid w:val="000676D0"/>
    <w:rsid w:val="00067732"/>
    <w:rsid w:val="00067887"/>
    <w:rsid w:val="00070342"/>
    <w:rsid w:val="00070869"/>
    <w:rsid w:val="00070A41"/>
    <w:rsid w:val="00070D89"/>
    <w:rsid w:val="00070FAA"/>
    <w:rsid w:val="0007120A"/>
    <w:rsid w:val="00071729"/>
    <w:rsid w:val="000717CB"/>
    <w:rsid w:val="00071B9F"/>
    <w:rsid w:val="00071FD5"/>
    <w:rsid w:val="0007205F"/>
    <w:rsid w:val="00072190"/>
    <w:rsid w:val="000722BA"/>
    <w:rsid w:val="00072428"/>
    <w:rsid w:val="0007248D"/>
    <w:rsid w:val="00072863"/>
    <w:rsid w:val="00072B38"/>
    <w:rsid w:val="00072D48"/>
    <w:rsid w:val="00073129"/>
    <w:rsid w:val="000735E2"/>
    <w:rsid w:val="00074000"/>
    <w:rsid w:val="00074532"/>
    <w:rsid w:val="0007475E"/>
    <w:rsid w:val="000749B2"/>
    <w:rsid w:val="00074A66"/>
    <w:rsid w:val="00074D06"/>
    <w:rsid w:val="00075025"/>
    <w:rsid w:val="00075301"/>
    <w:rsid w:val="000756A6"/>
    <w:rsid w:val="00075F62"/>
    <w:rsid w:val="0007624B"/>
    <w:rsid w:val="00076535"/>
    <w:rsid w:val="0007710E"/>
    <w:rsid w:val="00077424"/>
    <w:rsid w:val="00077530"/>
    <w:rsid w:val="00077911"/>
    <w:rsid w:val="0007795D"/>
    <w:rsid w:val="00077C02"/>
    <w:rsid w:val="00077E4F"/>
    <w:rsid w:val="00080316"/>
    <w:rsid w:val="00080C99"/>
    <w:rsid w:val="0008126A"/>
    <w:rsid w:val="00081555"/>
    <w:rsid w:val="00081832"/>
    <w:rsid w:val="00081844"/>
    <w:rsid w:val="0008190A"/>
    <w:rsid w:val="0008245C"/>
    <w:rsid w:val="000824F8"/>
    <w:rsid w:val="00084225"/>
    <w:rsid w:val="0008493E"/>
    <w:rsid w:val="0008496A"/>
    <w:rsid w:val="00085095"/>
    <w:rsid w:val="000853D3"/>
    <w:rsid w:val="000854DC"/>
    <w:rsid w:val="000854EF"/>
    <w:rsid w:val="00085842"/>
    <w:rsid w:val="00085B17"/>
    <w:rsid w:val="000860A2"/>
    <w:rsid w:val="0008632B"/>
    <w:rsid w:val="0008655E"/>
    <w:rsid w:val="0008699F"/>
    <w:rsid w:val="00086C23"/>
    <w:rsid w:val="00086E4D"/>
    <w:rsid w:val="00086F8E"/>
    <w:rsid w:val="000877D8"/>
    <w:rsid w:val="00087DB9"/>
    <w:rsid w:val="00087DE3"/>
    <w:rsid w:val="00090134"/>
    <w:rsid w:val="00090775"/>
    <w:rsid w:val="00090E65"/>
    <w:rsid w:val="000911B1"/>
    <w:rsid w:val="0009120A"/>
    <w:rsid w:val="00091579"/>
    <w:rsid w:val="00091FD5"/>
    <w:rsid w:val="00092137"/>
    <w:rsid w:val="000924AE"/>
    <w:rsid w:val="00092977"/>
    <w:rsid w:val="00092A66"/>
    <w:rsid w:val="00093678"/>
    <w:rsid w:val="0009460E"/>
    <w:rsid w:val="00094B73"/>
    <w:rsid w:val="000954F8"/>
    <w:rsid w:val="00095647"/>
    <w:rsid w:val="00095F19"/>
    <w:rsid w:val="000963DE"/>
    <w:rsid w:val="00096865"/>
    <w:rsid w:val="00096D11"/>
    <w:rsid w:val="00096EFA"/>
    <w:rsid w:val="00097765"/>
    <w:rsid w:val="00097CE4"/>
    <w:rsid w:val="00097CEF"/>
    <w:rsid w:val="00097EEA"/>
    <w:rsid w:val="000A0071"/>
    <w:rsid w:val="000A00E5"/>
    <w:rsid w:val="000A09C2"/>
    <w:rsid w:val="000A0A91"/>
    <w:rsid w:val="000A0CCE"/>
    <w:rsid w:val="000A0F03"/>
    <w:rsid w:val="000A121C"/>
    <w:rsid w:val="000A1392"/>
    <w:rsid w:val="000A1ABB"/>
    <w:rsid w:val="000A1B48"/>
    <w:rsid w:val="000A1DD8"/>
    <w:rsid w:val="000A20D0"/>
    <w:rsid w:val="000A21F5"/>
    <w:rsid w:val="000A2270"/>
    <w:rsid w:val="000A22B7"/>
    <w:rsid w:val="000A2397"/>
    <w:rsid w:val="000A275B"/>
    <w:rsid w:val="000A2830"/>
    <w:rsid w:val="000A2866"/>
    <w:rsid w:val="000A2B3D"/>
    <w:rsid w:val="000A2B72"/>
    <w:rsid w:val="000A2D11"/>
    <w:rsid w:val="000A2EC1"/>
    <w:rsid w:val="000A3291"/>
    <w:rsid w:val="000A373A"/>
    <w:rsid w:val="000A3C74"/>
    <w:rsid w:val="000A464A"/>
    <w:rsid w:val="000A4F82"/>
    <w:rsid w:val="000A5200"/>
    <w:rsid w:val="000A57EF"/>
    <w:rsid w:val="000A60AB"/>
    <w:rsid w:val="000A632E"/>
    <w:rsid w:val="000A676D"/>
    <w:rsid w:val="000A6CF8"/>
    <w:rsid w:val="000A6E25"/>
    <w:rsid w:val="000A6E33"/>
    <w:rsid w:val="000A6E49"/>
    <w:rsid w:val="000A78C0"/>
    <w:rsid w:val="000A7B60"/>
    <w:rsid w:val="000A7C76"/>
    <w:rsid w:val="000A7CB1"/>
    <w:rsid w:val="000B037D"/>
    <w:rsid w:val="000B0610"/>
    <w:rsid w:val="000B077A"/>
    <w:rsid w:val="000B07F2"/>
    <w:rsid w:val="000B09EF"/>
    <w:rsid w:val="000B1221"/>
    <w:rsid w:val="000B167C"/>
    <w:rsid w:val="000B1C26"/>
    <w:rsid w:val="000B1F21"/>
    <w:rsid w:val="000B2092"/>
    <w:rsid w:val="000B22E9"/>
    <w:rsid w:val="000B2AE9"/>
    <w:rsid w:val="000B2D94"/>
    <w:rsid w:val="000B2F10"/>
    <w:rsid w:val="000B3732"/>
    <w:rsid w:val="000B3D9C"/>
    <w:rsid w:val="000B3EF2"/>
    <w:rsid w:val="000B4305"/>
    <w:rsid w:val="000B4311"/>
    <w:rsid w:val="000B456D"/>
    <w:rsid w:val="000B45BC"/>
    <w:rsid w:val="000B5079"/>
    <w:rsid w:val="000B5208"/>
    <w:rsid w:val="000B52E3"/>
    <w:rsid w:val="000B5434"/>
    <w:rsid w:val="000B55B6"/>
    <w:rsid w:val="000B6253"/>
    <w:rsid w:val="000B62AB"/>
    <w:rsid w:val="000B6AC9"/>
    <w:rsid w:val="000B7576"/>
    <w:rsid w:val="000B760C"/>
    <w:rsid w:val="000B7AB7"/>
    <w:rsid w:val="000B7AD9"/>
    <w:rsid w:val="000B7B30"/>
    <w:rsid w:val="000B7D1E"/>
    <w:rsid w:val="000B7E51"/>
    <w:rsid w:val="000C013C"/>
    <w:rsid w:val="000C0460"/>
    <w:rsid w:val="000C05E5"/>
    <w:rsid w:val="000C06A2"/>
    <w:rsid w:val="000C08CA"/>
    <w:rsid w:val="000C1681"/>
    <w:rsid w:val="000C1DAD"/>
    <w:rsid w:val="000C22A6"/>
    <w:rsid w:val="000C24E4"/>
    <w:rsid w:val="000C25D7"/>
    <w:rsid w:val="000C29DC"/>
    <w:rsid w:val="000C2C60"/>
    <w:rsid w:val="000C2F10"/>
    <w:rsid w:val="000C2F9B"/>
    <w:rsid w:val="000C3290"/>
    <w:rsid w:val="000C3827"/>
    <w:rsid w:val="000C3B37"/>
    <w:rsid w:val="000C3BF3"/>
    <w:rsid w:val="000C420B"/>
    <w:rsid w:val="000C4357"/>
    <w:rsid w:val="000C4762"/>
    <w:rsid w:val="000C4C46"/>
    <w:rsid w:val="000C55BA"/>
    <w:rsid w:val="000C63AB"/>
    <w:rsid w:val="000C6632"/>
    <w:rsid w:val="000C68FF"/>
    <w:rsid w:val="000C6C16"/>
    <w:rsid w:val="000C6FA3"/>
    <w:rsid w:val="000C742A"/>
    <w:rsid w:val="000C7668"/>
    <w:rsid w:val="000C76F5"/>
    <w:rsid w:val="000C79E5"/>
    <w:rsid w:val="000C7DBD"/>
    <w:rsid w:val="000D071A"/>
    <w:rsid w:val="000D071B"/>
    <w:rsid w:val="000D1107"/>
    <w:rsid w:val="000D1796"/>
    <w:rsid w:val="000D235F"/>
    <w:rsid w:val="000D2BFF"/>
    <w:rsid w:val="000D31E8"/>
    <w:rsid w:val="000D37DB"/>
    <w:rsid w:val="000D3A37"/>
    <w:rsid w:val="000D45E7"/>
    <w:rsid w:val="000D49CD"/>
    <w:rsid w:val="000D49F2"/>
    <w:rsid w:val="000D4BBE"/>
    <w:rsid w:val="000D528D"/>
    <w:rsid w:val="000D56AC"/>
    <w:rsid w:val="000D5D55"/>
    <w:rsid w:val="000D5FEE"/>
    <w:rsid w:val="000D615E"/>
    <w:rsid w:val="000D6194"/>
    <w:rsid w:val="000D63B3"/>
    <w:rsid w:val="000D69EE"/>
    <w:rsid w:val="000D702B"/>
    <w:rsid w:val="000D70E6"/>
    <w:rsid w:val="000D7289"/>
    <w:rsid w:val="000D745D"/>
    <w:rsid w:val="000D7B78"/>
    <w:rsid w:val="000D7BF1"/>
    <w:rsid w:val="000D7C0B"/>
    <w:rsid w:val="000D7D67"/>
    <w:rsid w:val="000D7F5C"/>
    <w:rsid w:val="000E01CE"/>
    <w:rsid w:val="000E103B"/>
    <w:rsid w:val="000E113D"/>
    <w:rsid w:val="000E11FE"/>
    <w:rsid w:val="000E145C"/>
    <w:rsid w:val="000E1627"/>
    <w:rsid w:val="000E1A10"/>
    <w:rsid w:val="000E1C7E"/>
    <w:rsid w:val="000E2110"/>
    <w:rsid w:val="000E2410"/>
    <w:rsid w:val="000E2584"/>
    <w:rsid w:val="000E3130"/>
    <w:rsid w:val="000E31EA"/>
    <w:rsid w:val="000E390D"/>
    <w:rsid w:val="000E3E75"/>
    <w:rsid w:val="000E433B"/>
    <w:rsid w:val="000E4378"/>
    <w:rsid w:val="000E45C7"/>
    <w:rsid w:val="000E4607"/>
    <w:rsid w:val="000E4932"/>
    <w:rsid w:val="000E4D6B"/>
    <w:rsid w:val="000E4F14"/>
    <w:rsid w:val="000E52A0"/>
    <w:rsid w:val="000E5871"/>
    <w:rsid w:val="000E59A0"/>
    <w:rsid w:val="000E5EDF"/>
    <w:rsid w:val="000E6085"/>
    <w:rsid w:val="000E609C"/>
    <w:rsid w:val="000E64E3"/>
    <w:rsid w:val="000E6628"/>
    <w:rsid w:val="000E6EED"/>
    <w:rsid w:val="000E701A"/>
    <w:rsid w:val="000E76FD"/>
    <w:rsid w:val="000E7A24"/>
    <w:rsid w:val="000E7C78"/>
    <w:rsid w:val="000F0841"/>
    <w:rsid w:val="000F091F"/>
    <w:rsid w:val="000F0DE6"/>
    <w:rsid w:val="000F1283"/>
    <w:rsid w:val="000F139D"/>
    <w:rsid w:val="000F1532"/>
    <w:rsid w:val="000F163D"/>
    <w:rsid w:val="000F2005"/>
    <w:rsid w:val="000F2122"/>
    <w:rsid w:val="000F24E1"/>
    <w:rsid w:val="000F31F0"/>
    <w:rsid w:val="000F31F8"/>
    <w:rsid w:val="000F3DAD"/>
    <w:rsid w:val="000F3E32"/>
    <w:rsid w:val="000F418F"/>
    <w:rsid w:val="000F41DB"/>
    <w:rsid w:val="000F44EE"/>
    <w:rsid w:val="000F4A6E"/>
    <w:rsid w:val="000F4F57"/>
    <w:rsid w:val="000F535E"/>
    <w:rsid w:val="000F5590"/>
    <w:rsid w:val="000F5659"/>
    <w:rsid w:val="000F5994"/>
    <w:rsid w:val="000F5A8E"/>
    <w:rsid w:val="000F5C2C"/>
    <w:rsid w:val="000F6071"/>
    <w:rsid w:val="000F64D5"/>
    <w:rsid w:val="000F671C"/>
    <w:rsid w:val="000F6878"/>
    <w:rsid w:val="000F69F5"/>
    <w:rsid w:val="000F6ADC"/>
    <w:rsid w:val="000F6C4E"/>
    <w:rsid w:val="000F6E80"/>
    <w:rsid w:val="000F700C"/>
    <w:rsid w:val="000F704C"/>
    <w:rsid w:val="000F71F4"/>
    <w:rsid w:val="000F770F"/>
    <w:rsid w:val="000F78E2"/>
    <w:rsid w:val="000F7D8B"/>
    <w:rsid w:val="000F7E26"/>
    <w:rsid w:val="000F7F06"/>
    <w:rsid w:val="00100469"/>
    <w:rsid w:val="0010074C"/>
    <w:rsid w:val="00100A03"/>
    <w:rsid w:val="00100B39"/>
    <w:rsid w:val="001010EF"/>
    <w:rsid w:val="00101122"/>
    <w:rsid w:val="00101198"/>
    <w:rsid w:val="00101575"/>
    <w:rsid w:val="0010253E"/>
    <w:rsid w:val="001025C9"/>
    <w:rsid w:val="00102A1C"/>
    <w:rsid w:val="00102AF9"/>
    <w:rsid w:val="00102E8A"/>
    <w:rsid w:val="00102F89"/>
    <w:rsid w:val="00102FB8"/>
    <w:rsid w:val="00103A72"/>
    <w:rsid w:val="00103C00"/>
    <w:rsid w:val="00104047"/>
    <w:rsid w:val="0010423E"/>
    <w:rsid w:val="0010430D"/>
    <w:rsid w:val="001045C2"/>
    <w:rsid w:val="00104AAF"/>
    <w:rsid w:val="00104DC9"/>
    <w:rsid w:val="00104F32"/>
    <w:rsid w:val="00105084"/>
    <w:rsid w:val="00105101"/>
    <w:rsid w:val="00105774"/>
    <w:rsid w:val="00105B15"/>
    <w:rsid w:val="00106066"/>
    <w:rsid w:val="001063D0"/>
    <w:rsid w:val="001068DF"/>
    <w:rsid w:val="0010712B"/>
    <w:rsid w:val="0010727C"/>
    <w:rsid w:val="001072B5"/>
    <w:rsid w:val="00107403"/>
    <w:rsid w:val="00107C0E"/>
    <w:rsid w:val="001101EA"/>
    <w:rsid w:val="001102DC"/>
    <w:rsid w:val="00110319"/>
    <w:rsid w:val="00110463"/>
    <w:rsid w:val="00110B0E"/>
    <w:rsid w:val="00110C9F"/>
    <w:rsid w:val="0011117F"/>
    <w:rsid w:val="00111A68"/>
    <w:rsid w:val="0011211F"/>
    <w:rsid w:val="001124E8"/>
    <w:rsid w:val="00112BE9"/>
    <w:rsid w:val="00112C24"/>
    <w:rsid w:val="00113384"/>
    <w:rsid w:val="00113AC0"/>
    <w:rsid w:val="00113FD6"/>
    <w:rsid w:val="00114076"/>
    <w:rsid w:val="00114108"/>
    <w:rsid w:val="00114177"/>
    <w:rsid w:val="00114636"/>
    <w:rsid w:val="001148C0"/>
    <w:rsid w:val="00115044"/>
    <w:rsid w:val="001150FD"/>
    <w:rsid w:val="00115120"/>
    <w:rsid w:val="00115130"/>
    <w:rsid w:val="00115238"/>
    <w:rsid w:val="0011535E"/>
    <w:rsid w:val="001158BC"/>
    <w:rsid w:val="00115B16"/>
    <w:rsid w:val="00115C22"/>
    <w:rsid w:val="001161A5"/>
    <w:rsid w:val="001165BF"/>
    <w:rsid w:val="00116821"/>
    <w:rsid w:val="001168BE"/>
    <w:rsid w:val="00116AC4"/>
    <w:rsid w:val="00117524"/>
    <w:rsid w:val="00117726"/>
    <w:rsid w:val="00117811"/>
    <w:rsid w:val="00117EBD"/>
    <w:rsid w:val="00120B7F"/>
    <w:rsid w:val="00120BCA"/>
    <w:rsid w:val="00120D7C"/>
    <w:rsid w:val="00120DBD"/>
    <w:rsid w:val="00120E8B"/>
    <w:rsid w:val="00120FC2"/>
    <w:rsid w:val="00121382"/>
    <w:rsid w:val="001213B1"/>
    <w:rsid w:val="001218B4"/>
    <w:rsid w:val="00121B57"/>
    <w:rsid w:val="00122378"/>
    <w:rsid w:val="00122BAD"/>
    <w:rsid w:val="00122D52"/>
    <w:rsid w:val="0012348A"/>
    <w:rsid w:val="00123E25"/>
    <w:rsid w:val="00124112"/>
    <w:rsid w:val="00124713"/>
    <w:rsid w:val="00124721"/>
    <w:rsid w:val="00124A47"/>
    <w:rsid w:val="00124C35"/>
    <w:rsid w:val="00124CBE"/>
    <w:rsid w:val="00124DE3"/>
    <w:rsid w:val="00125580"/>
    <w:rsid w:val="00125787"/>
    <w:rsid w:val="0012594E"/>
    <w:rsid w:val="001263D8"/>
    <w:rsid w:val="00126815"/>
    <w:rsid w:val="00126871"/>
    <w:rsid w:val="00126C85"/>
    <w:rsid w:val="00126E95"/>
    <w:rsid w:val="00126F26"/>
    <w:rsid w:val="00126FC3"/>
    <w:rsid w:val="00127067"/>
    <w:rsid w:val="00127372"/>
    <w:rsid w:val="00127676"/>
    <w:rsid w:val="001279D4"/>
    <w:rsid w:val="00127DB2"/>
    <w:rsid w:val="00127FAA"/>
    <w:rsid w:val="00130A81"/>
    <w:rsid w:val="00130DE7"/>
    <w:rsid w:val="00131A06"/>
    <w:rsid w:val="00131B96"/>
    <w:rsid w:val="00131C33"/>
    <w:rsid w:val="00131CD2"/>
    <w:rsid w:val="00131E58"/>
    <w:rsid w:val="00131F24"/>
    <w:rsid w:val="001320B3"/>
    <w:rsid w:val="0013217F"/>
    <w:rsid w:val="00132512"/>
    <w:rsid w:val="00132726"/>
    <w:rsid w:val="00132928"/>
    <w:rsid w:val="00132FAF"/>
    <w:rsid w:val="00132FB5"/>
    <w:rsid w:val="0013343F"/>
    <w:rsid w:val="001336A6"/>
    <w:rsid w:val="00133E86"/>
    <w:rsid w:val="00133FC9"/>
    <w:rsid w:val="00134898"/>
    <w:rsid w:val="00134A2D"/>
    <w:rsid w:val="00134A49"/>
    <w:rsid w:val="001355F8"/>
    <w:rsid w:val="00135A42"/>
    <w:rsid w:val="00135EF9"/>
    <w:rsid w:val="00136065"/>
    <w:rsid w:val="0013680D"/>
    <w:rsid w:val="00136A2C"/>
    <w:rsid w:val="00136FAC"/>
    <w:rsid w:val="00137235"/>
    <w:rsid w:val="00137D6A"/>
    <w:rsid w:val="0014063B"/>
    <w:rsid w:val="0014070E"/>
    <w:rsid w:val="00140AD0"/>
    <w:rsid w:val="0014114D"/>
    <w:rsid w:val="00141B1A"/>
    <w:rsid w:val="0014234E"/>
    <w:rsid w:val="00142A09"/>
    <w:rsid w:val="00142D97"/>
    <w:rsid w:val="00142ECA"/>
    <w:rsid w:val="00142EEA"/>
    <w:rsid w:val="001430F3"/>
    <w:rsid w:val="00143159"/>
    <w:rsid w:val="0014317F"/>
    <w:rsid w:val="00143505"/>
    <w:rsid w:val="0014360E"/>
    <w:rsid w:val="00143626"/>
    <w:rsid w:val="00143940"/>
    <w:rsid w:val="001439F8"/>
    <w:rsid w:val="0014450A"/>
    <w:rsid w:val="00144839"/>
    <w:rsid w:val="00144C38"/>
    <w:rsid w:val="0014500F"/>
    <w:rsid w:val="0014508D"/>
    <w:rsid w:val="00145277"/>
    <w:rsid w:val="00145D91"/>
    <w:rsid w:val="00145F4C"/>
    <w:rsid w:val="00145FDD"/>
    <w:rsid w:val="00145FEA"/>
    <w:rsid w:val="0014683A"/>
    <w:rsid w:val="00146FD7"/>
    <w:rsid w:val="00147073"/>
    <w:rsid w:val="001471D9"/>
    <w:rsid w:val="00147476"/>
    <w:rsid w:val="00147651"/>
    <w:rsid w:val="0014775C"/>
    <w:rsid w:val="00147B6F"/>
    <w:rsid w:val="00147BF7"/>
    <w:rsid w:val="00150414"/>
    <w:rsid w:val="00150468"/>
    <w:rsid w:val="001504C7"/>
    <w:rsid w:val="0015079E"/>
    <w:rsid w:val="00150AB7"/>
    <w:rsid w:val="00151150"/>
    <w:rsid w:val="0015135E"/>
    <w:rsid w:val="0015147B"/>
    <w:rsid w:val="00151528"/>
    <w:rsid w:val="0015167F"/>
    <w:rsid w:val="001517A6"/>
    <w:rsid w:val="0015183B"/>
    <w:rsid w:val="00152260"/>
    <w:rsid w:val="00152CBB"/>
    <w:rsid w:val="00152D44"/>
    <w:rsid w:val="001532AD"/>
    <w:rsid w:val="00153585"/>
    <w:rsid w:val="00153A64"/>
    <w:rsid w:val="00153AF6"/>
    <w:rsid w:val="00154B67"/>
    <w:rsid w:val="00154BCA"/>
    <w:rsid w:val="001556C3"/>
    <w:rsid w:val="0015575D"/>
    <w:rsid w:val="00155EF7"/>
    <w:rsid w:val="00155FBF"/>
    <w:rsid w:val="001560AD"/>
    <w:rsid w:val="001563AE"/>
    <w:rsid w:val="001567FB"/>
    <w:rsid w:val="00156B21"/>
    <w:rsid w:val="001572FE"/>
    <w:rsid w:val="00157478"/>
    <w:rsid w:val="0015762E"/>
    <w:rsid w:val="00157837"/>
    <w:rsid w:val="00157C84"/>
    <w:rsid w:val="00157E85"/>
    <w:rsid w:val="00160104"/>
    <w:rsid w:val="00160347"/>
    <w:rsid w:val="00160574"/>
    <w:rsid w:val="00160BD2"/>
    <w:rsid w:val="00160CD7"/>
    <w:rsid w:val="00160FD6"/>
    <w:rsid w:val="001619EF"/>
    <w:rsid w:val="00162FCA"/>
    <w:rsid w:val="00163032"/>
    <w:rsid w:val="00163279"/>
    <w:rsid w:val="00163364"/>
    <w:rsid w:val="00163366"/>
    <w:rsid w:val="00163459"/>
    <w:rsid w:val="001635A8"/>
    <w:rsid w:val="00163FB7"/>
    <w:rsid w:val="001640E7"/>
    <w:rsid w:val="00164144"/>
    <w:rsid w:val="00164375"/>
    <w:rsid w:val="001643EA"/>
    <w:rsid w:val="00165B4D"/>
    <w:rsid w:val="00165F22"/>
    <w:rsid w:val="00166625"/>
    <w:rsid w:val="001666C9"/>
    <w:rsid w:val="0016707E"/>
    <w:rsid w:val="00167217"/>
    <w:rsid w:val="00167297"/>
    <w:rsid w:val="0016766B"/>
    <w:rsid w:val="00167FD9"/>
    <w:rsid w:val="001705FF"/>
    <w:rsid w:val="00170D8E"/>
    <w:rsid w:val="00170FD5"/>
    <w:rsid w:val="00171027"/>
    <w:rsid w:val="001714D7"/>
    <w:rsid w:val="00171516"/>
    <w:rsid w:val="001716E5"/>
    <w:rsid w:val="001718AB"/>
    <w:rsid w:val="00171BE5"/>
    <w:rsid w:val="00171D0B"/>
    <w:rsid w:val="00172042"/>
    <w:rsid w:val="001723C3"/>
    <w:rsid w:val="00172825"/>
    <w:rsid w:val="00172D28"/>
    <w:rsid w:val="00172DBA"/>
    <w:rsid w:val="00173DD3"/>
    <w:rsid w:val="00174382"/>
    <w:rsid w:val="00174C25"/>
    <w:rsid w:val="00174CAD"/>
    <w:rsid w:val="00174EDA"/>
    <w:rsid w:val="001755CA"/>
    <w:rsid w:val="0017575E"/>
    <w:rsid w:val="00175A7C"/>
    <w:rsid w:val="00175D38"/>
    <w:rsid w:val="00175EB8"/>
    <w:rsid w:val="00175FB6"/>
    <w:rsid w:val="001764DE"/>
    <w:rsid w:val="00176579"/>
    <w:rsid w:val="0017682A"/>
    <w:rsid w:val="00176D44"/>
    <w:rsid w:val="00176D72"/>
    <w:rsid w:val="001770DA"/>
    <w:rsid w:val="001773C1"/>
    <w:rsid w:val="00180F21"/>
    <w:rsid w:val="0018171C"/>
    <w:rsid w:val="001817F4"/>
    <w:rsid w:val="00181B43"/>
    <w:rsid w:val="00182048"/>
    <w:rsid w:val="00182258"/>
    <w:rsid w:val="001823F2"/>
    <w:rsid w:val="001827A5"/>
    <w:rsid w:val="00182AC1"/>
    <w:rsid w:val="00183307"/>
    <w:rsid w:val="001841C5"/>
    <w:rsid w:val="001841FC"/>
    <w:rsid w:val="00184415"/>
    <w:rsid w:val="001845B4"/>
    <w:rsid w:val="001848AF"/>
    <w:rsid w:val="00184AF5"/>
    <w:rsid w:val="00184DDF"/>
    <w:rsid w:val="001858F6"/>
    <w:rsid w:val="00185925"/>
    <w:rsid w:val="00186197"/>
    <w:rsid w:val="001861A6"/>
    <w:rsid w:val="00186397"/>
    <w:rsid w:val="001867C3"/>
    <w:rsid w:val="00186880"/>
    <w:rsid w:val="001868CF"/>
    <w:rsid w:val="00186956"/>
    <w:rsid w:val="00187109"/>
    <w:rsid w:val="00187A86"/>
    <w:rsid w:val="00187DAD"/>
    <w:rsid w:val="00190317"/>
    <w:rsid w:val="0019099E"/>
    <w:rsid w:val="001909FA"/>
    <w:rsid w:val="00190D35"/>
    <w:rsid w:val="001912F2"/>
    <w:rsid w:val="00191E6D"/>
    <w:rsid w:val="00191ECC"/>
    <w:rsid w:val="00192744"/>
    <w:rsid w:val="00192787"/>
    <w:rsid w:val="0019288E"/>
    <w:rsid w:val="00192A59"/>
    <w:rsid w:val="00193056"/>
    <w:rsid w:val="001930D7"/>
    <w:rsid w:val="00194CDC"/>
    <w:rsid w:val="00194E62"/>
    <w:rsid w:val="00195924"/>
    <w:rsid w:val="00197136"/>
    <w:rsid w:val="00197157"/>
    <w:rsid w:val="0019722C"/>
    <w:rsid w:val="00197BD6"/>
    <w:rsid w:val="00197C02"/>
    <w:rsid w:val="001A04A8"/>
    <w:rsid w:val="001A08A1"/>
    <w:rsid w:val="001A0B3C"/>
    <w:rsid w:val="001A0B76"/>
    <w:rsid w:val="001A16F1"/>
    <w:rsid w:val="001A1F15"/>
    <w:rsid w:val="001A2460"/>
    <w:rsid w:val="001A2AC2"/>
    <w:rsid w:val="001A2B2C"/>
    <w:rsid w:val="001A2C2C"/>
    <w:rsid w:val="001A32CF"/>
    <w:rsid w:val="001A384E"/>
    <w:rsid w:val="001A3B36"/>
    <w:rsid w:val="001A3C57"/>
    <w:rsid w:val="001A3CE8"/>
    <w:rsid w:val="001A401A"/>
    <w:rsid w:val="001A4127"/>
    <w:rsid w:val="001A4CE8"/>
    <w:rsid w:val="001A5905"/>
    <w:rsid w:val="001A5A8E"/>
    <w:rsid w:val="001A5EE6"/>
    <w:rsid w:val="001A5FB2"/>
    <w:rsid w:val="001A6486"/>
    <w:rsid w:val="001A6772"/>
    <w:rsid w:val="001A6A6D"/>
    <w:rsid w:val="001A6C90"/>
    <w:rsid w:val="001A6D46"/>
    <w:rsid w:val="001A72F8"/>
    <w:rsid w:val="001A745E"/>
    <w:rsid w:val="001A7A5B"/>
    <w:rsid w:val="001A7FDB"/>
    <w:rsid w:val="001A7FF7"/>
    <w:rsid w:val="001B0502"/>
    <w:rsid w:val="001B0ADD"/>
    <w:rsid w:val="001B0B64"/>
    <w:rsid w:val="001B0F99"/>
    <w:rsid w:val="001B1292"/>
    <w:rsid w:val="001B1627"/>
    <w:rsid w:val="001B2353"/>
    <w:rsid w:val="001B27F3"/>
    <w:rsid w:val="001B3330"/>
    <w:rsid w:val="001B350F"/>
    <w:rsid w:val="001B3743"/>
    <w:rsid w:val="001B374B"/>
    <w:rsid w:val="001B37BB"/>
    <w:rsid w:val="001B3ABB"/>
    <w:rsid w:val="001B3C28"/>
    <w:rsid w:val="001B3C3B"/>
    <w:rsid w:val="001B404F"/>
    <w:rsid w:val="001B46E6"/>
    <w:rsid w:val="001B5992"/>
    <w:rsid w:val="001B5DCB"/>
    <w:rsid w:val="001B6898"/>
    <w:rsid w:val="001B69A9"/>
    <w:rsid w:val="001B6C5E"/>
    <w:rsid w:val="001B6FAF"/>
    <w:rsid w:val="001B7111"/>
    <w:rsid w:val="001B73EF"/>
    <w:rsid w:val="001B7A10"/>
    <w:rsid w:val="001B7A20"/>
    <w:rsid w:val="001B7E5E"/>
    <w:rsid w:val="001C014F"/>
    <w:rsid w:val="001C0249"/>
    <w:rsid w:val="001C06CC"/>
    <w:rsid w:val="001C0858"/>
    <w:rsid w:val="001C0C9F"/>
    <w:rsid w:val="001C0D9A"/>
    <w:rsid w:val="001C0FA6"/>
    <w:rsid w:val="001C11D6"/>
    <w:rsid w:val="001C1415"/>
    <w:rsid w:val="001C1435"/>
    <w:rsid w:val="001C1866"/>
    <w:rsid w:val="001C1F90"/>
    <w:rsid w:val="001C23CC"/>
    <w:rsid w:val="001C2517"/>
    <w:rsid w:val="001C2C98"/>
    <w:rsid w:val="001C2E57"/>
    <w:rsid w:val="001C2FA8"/>
    <w:rsid w:val="001C3029"/>
    <w:rsid w:val="001C313A"/>
    <w:rsid w:val="001C35F0"/>
    <w:rsid w:val="001C3F11"/>
    <w:rsid w:val="001C4032"/>
    <w:rsid w:val="001C454D"/>
    <w:rsid w:val="001C4558"/>
    <w:rsid w:val="001C47DB"/>
    <w:rsid w:val="001C4AAE"/>
    <w:rsid w:val="001C4F02"/>
    <w:rsid w:val="001C53BC"/>
    <w:rsid w:val="001C5EE9"/>
    <w:rsid w:val="001C60A3"/>
    <w:rsid w:val="001C6163"/>
    <w:rsid w:val="001C62EC"/>
    <w:rsid w:val="001C6626"/>
    <w:rsid w:val="001C6F3E"/>
    <w:rsid w:val="001C725C"/>
    <w:rsid w:val="001C76EF"/>
    <w:rsid w:val="001C7D46"/>
    <w:rsid w:val="001D0704"/>
    <w:rsid w:val="001D1027"/>
    <w:rsid w:val="001D1951"/>
    <w:rsid w:val="001D1B15"/>
    <w:rsid w:val="001D22D1"/>
    <w:rsid w:val="001D299B"/>
    <w:rsid w:val="001D2B75"/>
    <w:rsid w:val="001D34B9"/>
    <w:rsid w:val="001D3A7F"/>
    <w:rsid w:val="001D3B54"/>
    <w:rsid w:val="001D3CB5"/>
    <w:rsid w:val="001D4005"/>
    <w:rsid w:val="001D436B"/>
    <w:rsid w:val="001D45A8"/>
    <w:rsid w:val="001D4CBD"/>
    <w:rsid w:val="001D4DF2"/>
    <w:rsid w:val="001D5247"/>
    <w:rsid w:val="001D5E50"/>
    <w:rsid w:val="001D5F55"/>
    <w:rsid w:val="001D67F7"/>
    <w:rsid w:val="001D6BD8"/>
    <w:rsid w:val="001D772F"/>
    <w:rsid w:val="001D781E"/>
    <w:rsid w:val="001E060F"/>
    <w:rsid w:val="001E0986"/>
    <w:rsid w:val="001E0B4A"/>
    <w:rsid w:val="001E0D47"/>
    <w:rsid w:val="001E1235"/>
    <w:rsid w:val="001E12D6"/>
    <w:rsid w:val="001E17A1"/>
    <w:rsid w:val="001E1CA7"/>
    <w:rsid w:val="001E1F7D"/>
    <w:rsid w:val="001E214D"/>
    <w:rsid w:val="001E23C7"/>
    <w:rsid w:val="001E25A8"/>
    <w:rsid w:val="001E2767"/>
    <w:rsid w:val="001E2B2C"/>
    <w:rsid w:val="001E2F28"/>
    <w:rsid w:val="001E3652"/>
    <w:rsid w:val="001E3706"/>
    <w:rsid w:val="001E3FAC"/>
    <w:rsid w:val="001E4360"/>
    <w:rsid w:val="001E43B0"/>
    <w:rsid w:val="001E44BA"/>
    <w:rsid w:val="001E4754"/>
    <w:rsid w:val="001E4845"/>
    <w:rsid w:val="001E4A35"/>
    <w:rsid w:val="001E580F"/>
    <w:rsid w:val="001E5CC2"/>
    <w:rsid w:val="001E605B"/>
    <w:rsid w:val="001E6BCD"/>
    <w:rsid w:val="001E763E"/>
    <w:rsid w:val="001F02B4"/>
    <w:rsid w:val="001F092F"/>
    <w:rsid w:val="001F0BD2"/>
    <w:rsid w:val="001F10B9"/>
    <w:rsid w:val="001F23BD"/>
    <w:rsid w:val="001F28AB"/>
    <w:rsid w:val="001F2972"/>
    <w:rsid w:val="001F4276"/>
    <w:rsid w:val="001F465D"/>
    <w:rsid w:val="001F481E"/>
    <w:rsid w:val="001F4C15"/>
    <w:rsid w:val="001F4FC9"/>
    <w:rsid w:val="001F51B1"/>
    <w:rsid w:val="001F52B1"/>
    <w:rsid w:val="001F554A"/>
    <w:rsid w:val="001F588F"/>
    <w:rsid w:val="001F6087"/>
    <w:rsid w:val="001F641E"/>
    <w:rsid w:val="001F6584"/>
    <w:rsid w:val="001F6908"/>
    <w:rsid w:val="001F6AD5"/>
    <w:rsid w:val="001F6D7E"/>
    <w:rsid w:val="001F6E36"/>
    <w:rsid w:val="001F7A7D"/>
    <w:rsid w:val="001F7CAC"/>
    <w:rsid w:val="00200040"/>
    <w:rsid w:val="00200500"/>
    <w:rsid w:val="00200594"/>
    <w:rsid w:val="00200605"/>
    <w:rsid w:val="002006DE"/>
    <w:rsid w:val="00200893"/>
    <w:rsid w:val="00200A4B"/>
    <w:rsid w:val="00200F71"/>
    <w:rsid w:val="002010ED"/>
    <w:rsid w:val="00201708"/>
    <w:rsid w:val="00201822"/>
    <w:rsid w:val="00201904"/>
    <w:rsid w:val="00201B42"/>
    <w:rsid w:val="00202683"/>
    <w:rsid w:val="00202DCC"/>
    <w:rsid w:val="00202FBB"/>
    <w:rsid w:val="002030DF"/>
    <w:rsid w:val="0020348A"/>
    <w:rsid w:val="002035F9"/>
    <w:rsid w:val="00203856"/>
    <w:rsid w:val="00203907"/>
    <w:rsid w:val="00203B48"/>
    <w:rsid w:val="00203CEC"/>
    <w:rsid w:val="00204100"/>
    <w:rsid w:val="002042B5"/>
    <w:rsid w:val="002047B8"/>
    <w:rsid w:val="00204A31"/>
    <w:rsid w:val="00204B1A"/>
    <w:rsid w:val="00204CD6"/>
    <w:rsid w:val="0020502A"/>
    <w:rsid w:val="00205504"/>
    <w:rsid w:val="00205580"/>
    <w:rsid w:val="002056BF"/>
    <w:rsid w:val="002057A9"/>
    <w:rsid w:val="002057E6"/>
    <w:rsid w:val="00205856"/>
    <w:rsid w:val="00205C74"/>
    <w:rsid w:val="00205D76"/>
    <w:rsid w:val="00206B6F"/>
    <w:rsid w:val="00206D65"/>
    <w:rsid w:val="00207612"/>
    <w:rsid w:val="002077A6"/>
    <w:rsid w:val="00207D0D"/>
    <w:rsid w:val="00210115"/>
    <w:rsid w:val="002101FF"/>
    <w:rsid w:val="00210F6B"/>
    <w:rsid w:val="002111A0"/>
    <w:rsid w:val="002111AD"/>
    <w:rsid w:val="0021185B"/>
    <w:rsid w:val="0021187A"/>
    <w:rsid w:val="00212262"/>
    <w:rsid w:val="002137AE"/>
    <w:rsid w:val="00213858"/>
    <w:rsid w:val="00214149"/>
    <w:rsid w:val="0021459A"/>
    <w:rsid w:val="00215A11"/>
    <w:rsid w:val="00215A23"/>
    <w:rsid w:val="00215F9A"/>
    <w:rsid w:val="00216132"/>
    <w:rsid w:val="002164BF"/>
    <w:rsid w:val="002168E6"/>
    <w:rsid w:val="00217B94"/>
    <w:rsid w:val="00217DAC"/>
    <w:rsid w:val="00217E01"/>
    <w:rsid w:val="00217E75"/>
    <w:rsid w:val="002200EE"/>
    <w:rsid w:val="00220294"/>
    <w:rsid w:val="002206DA"/>
    <w:rsid w:val="00220DFD"/>
    <w:rsid w:val="002214CC"/>
    <w:rsid w:val="0022157B"/>
    <w:rsid w:val="002215A6"/>
    <w:rsid w:val="002215CE"/>
    <w:rsid w:val="00221D30"/>
    <w:rsid w:val="00221D79"/>
    <w:rsid w:val="00221FA0"/>
    <w:rsid w:val="002223D7"/>
    <w:rsid w:val="00222B46"/>
    <w:rsid w:val="002235DE"/>
    <w:rsid w:val="002236E2"/>
    <w:rsid w:val="0022482F"/>
    <w:rsid w:val="00224CD1"/>
    <w:rsid w:val="002254D2"/>
    <w:rsid w:val="0022563C"/>
    <w:rsid w:val="0022566F"/>
    <w:rsid w:val="00225BB9"/>
    <w:rsid w:val="00225EC2"/>
    <w:rsid w:val="00226106"/>
    <w:rsid w:val="002266D8"/>
    <w:rsid w:val="002267AA"/>
    <w:rsid w:val="002269D3"/>
    <w:rsid w:val="00226B4A"/>
    <w:rsid w:val="00226BEA"/>
    <w:rsid w:val="00227070"/>
    <w:rsid w:val="002274A2"/>
    <w:rsid w:val="002275AC"/>
    <w:rsid w:val="0022770A"/>
    <w:rsid w:val="00227925"/>
    <w:rsid w:val="00227D77"/>
    <w:rsid w:val="0023041F"/>
    <w:rsid w:val="0023042F"/>
    <w:rsid w:val="0023076A"/>
    <w:rsid w:val="00231778"/>
    <w:rsid w:val="00231815"/>
    <w:rsid w:val="002320E7"/>
    <w:rsid w:val="002324A3"/>
    <w:rsid w:val="002328DF"/>
    <w:rsid w:val="00233704"/>
    <w:rsid w:val="0023377E"/>
    <w:rsid w:val="00234A75"/>
    <w:rsid w:val="002352B5"/>
    <w:rsid w:val="002353EA"/>
    <w:rsid w:val="002355BD"/>
    <w:rsid w:val="002355FA"/>
    <w:rsid w:val="0023575D"/>
    <w:rsid w:val="00235C0D"/>
    <w:rsid w:val="002362AC"/>
    <w:rsid w:val="00236501"/>
    <w:rsid w:val="00236690"/>
    <w:rsid w:val="00236815"/>
    <w:rsid w:val="00236B6F"/>
    <w:rsid w:val="00236EC4"/>
    <w:rsid w:val="002375FC"/>
    <w:rsid w:val="002378D7"/>
    <w:rsid w:val="00237A5B"/>
    <w:rsid w:val="00237B23"/>
    <w:rsid w:val="00237D5A"/>
    <w:rsid w:val="00240610"/>
    <w:rsid w:val="002408EB"/>
    <w:rsid w:val="00240F13"/>
    <w:rsid w:val="00241091"/>
    <w:rsid w:val="002413B4"/>
    <w:rsid w:val="002419BC"/>
    <w:rsid w:val="00241AB2"/>
    <w:rsid w:val="00241BD6"/>
    <w:rsid w:val="0024223C"/>
    <w:rsid w:val="00242468"/>
    <w:rsid w:val="002424EE"/>
    <w:rsid w:val="00242684"/>
    <w:rsid w:val="00242DBC"/>
    <w:rsid w:val="00243C97"/>
    <w:rsid w:val="00243EC1"/>
    <w:rsid w:val="00244022"/>
    <w:rsid w:val="00244562"/>
    <w:rsid w:val="002446F4"/>
    <w:rsid w:val="00244754"/>
    <w:rsid w:val="00244BAD"/>
    <w:rsid w:val="00244F1C"/>
    <w:rsid w:val="002457A2"/>
    <w:rsid w:val="00245D23"/>
    <w:rsid w:val="00245D41"/>
    <w:rsid w:val="00245E40"/>
    <w:rsid w:val="00246055"/>
    <w:rsid w:val="00246232"/>
    <w:rsid w:val="00246710"/>
    <w:rsid w:val="00246AC8"/>
    <w:rsid w:val="00246BD3"/>
    <w:rsid w:val="00246C99"/>
    <w:rsid w:val="002474FD"/>
    <w:rsid w:val="0024797D"/>
    <w:rsid w:val="00247F6B"/>
    <w:rsid w:val="00250384"/>
    <w:rsid w:val="0025080B"/>
    <w:rsid w:val="002509A5"/>
    <w:rsid w:val="00250F57"/>
    <w:rsid w:val="0025122F"/>
    <w:rsid w:val="00251604"/>
    <w:rsid w:val="00251770"/>
    <w:rsid w:val="00251A9C"/>
    <w:rsid w:val="002520A1"/>
    <w:rsid w:val="0025263E"/>
    <w:rsid w:val="00252A1A"/>
    <w:rsid w:val="00252A99"/>
    <w:rsid w:val="00252BDD"/>
    <w:rsid w:val="00252CEF"/>
    <w:rsid w:val="00253597"/>
    <w:rsid w:val="0025376C"/>
    <w:rsid w:val="0025389F"/>
    <w:rsid w:val="00253EB0"/>
    <w:rsid w:val="00253FDA"/>
    <w:rsid w:val="00254594"/>
    <w:rsid w:val="00254E86"/>
    <w:rsid w:val="00254EB6"/>
    <w:rsid w:val="00255056"/>
    <w:rsid w:val="002556EA"/>
    <w:rsid w:val="002557AE"/>
    <w:rsid w:val="0025587E"/>
    <w:rsid w:val="0025610A"/>
    <w:rsid w:val="002561D2"/>
    <w:rsid w:val="00256225"/>
    <w:rsid w:val="0025697D"/>
    <w:rsid w:val="00256D96"/>
    <w:rsid w:val="00256FDF"/>
    <w:rsid w:val="002571FB"/>
    <w:rsid w:val="002572DE"/>
    <w:rsid w:val="0025745D"/>
    <w:rsid w:val="00257779"/>
    <w:rsid w:val="00257F6B"/>
    <w:rsid w:val="0026023A"/>
    <w:rsid w:val="002602C1"/>
    <w:rsid w:val="002602CE"/>
    <w:rsid w:val="00260742"/>
    <w:rsid w:val="002608EE"/>
    <w:rsid w:val="00260D52"/>
    <w:rsid w:val="002615B3"/>
    <w:rsid w:val="00261F5B"/>
    <w:rsid w:val="00261FF3"/>
    <w:rsid w:val="00262A35"/>
    <w:rsid w:val="00262A9C"/>
    <w:rsid w:val="00262CD4"/>
    <w:rsid w:val="00262E25"/>
    <w:rsid w:val="00262F9A"/>
    <w:rsid w:val="0026305F"/>
    <w:rsid w:val="00263C8F"/>
    <w:rsid w:val="002643B7"/>
    <w:rsid w:val="00264462"/>
    <w:rsid w:val="0026478A"/>
    <w:rsid w:val="002653E9"/>
    <w:rsid w:val="002654C7"/>
    <w:rsid w:val="00265522"/>
    <w:rsid w:val="00265A1E"/>
    <w:rsid w:val="0026636E"/>
    <w:rsid w:val="00266457"/>
    <w:rsid w:val="0026653E"/>
    <w:rsid w:val="002666A8"/>
    <w:rsid w:val="00266A9D"/>
    <w:rsid w:val="00266AAD"/>
    <w:rsid w:val="00267880"/>
    <w:rsid w:val="002678C2"/>
    <w:rsid w:val="002678DB"/>
    <w:rsid w:val="002702C3"/>
    <w:rsid w:val="0027069E"/>
    <w:rsid w:val="002709B2"/>
    <w:rsid w:val="00270A24"/>
    <w:rsid w:val="00270ABD"/>
    <w:rsid w:val="00270C1B"/>
    <w:rsid w:val="00270D18"/>
    <w:rsid w:val="00270D1F"/>
    <w:rsid w:val="00270E6E"/>
    <w:rsid w:val="00270F44"/>
    <w:rsid w:val="0027111A"/>
    <w:rsid w:val="00271B3D"/>
    <w:rsid w:val="002724DA"/>
    <w:rsid w:val="0027254A"/>
    <w:rsid w:val="00272A7C"/>
    <w:rsid w:val="00272B4B"/>
    <w:rsid w:val="00272C79"/>
    <w:rsid w:val="00273067"/>
    <w:rsid w:val="00274204"/>
    <w:rsid w:val="00274ADE"/>
    <w:rsid w:val="00274CB5"/>
    <w:rsid w:val="00274D54"/>
    <w:rsid w:val="00275076"/>
    <w:rsid w:val="002751AE"/>
    <w:rsid w:val="002755AC"/>
    <w:rsid w:val="00275687"/>
    <w:rsid w:val="00275B78"/>
    <w:rsid w:val="0027657E"/>
    <w:rsid w:val="002765A3"/>
    <w:rsid w:val="002772AF"/>
    <w:rsid w:val="00277418"/>
    <w:rsid w:val="002778BB"/>
    <w:rsid w:val="00277C0C"/>
    <w:rsid w:val="0028008B"/>
    <w:rsid w:val="002801B2"/>
    <w:rsid w:val="002801CE"/>
    <w:rsid w:val="00280215"/>
    <w:rsid w:val="002802EE"/>
    <w:rsid w:val="00280D9C"/>
    <w:rsid w:val="00280ECC"/>
    <w:rsid w:val="00280FC9"/>
    <w:rsid w:val="00281086"/>
    <w:rsid w:val="00282D40"/>
    <w:rsid w:val="00282E3F"/>
    <w:rsid w:val="00282F0E"/>
    <w:rsid w:val="00282F87"/>
    <w:rsid w:val="00283369"/>
    <w:rsid w:val="0028336B"/>
    <w:rsid w:val="002834E9"/>
    <w:rsid w:val="0028368C"/>
    <w:rsid w:val="00283ABB"/>
    <w:rsid w:val="00284203"/>
    <w:rsid w:val="00284B73"/>
    <w:rsid w:val="00284C9D"/>
    <w:rsid w:val="00284E49"/>
    <w:rsid w:val="00284F7A"/>
    <w:rsid w:val="0028546D"/>
    <w:rsid w:val="00285820"/>
    <w:rsid w:val="00285957"/>
    <w:rsid w:val="00285B85"/>
    <w:rsid w:val="00285D3A"/>
    <w:rsid w:val="00285F19"/>
    <w:rsid w:val="00286238"/>
    <w:rsid w:val="00286CAA"/>
    <w:rsid w:val="00286DED"/>
    <w:rsid w:val="00287407"/>
    <w:rsid w:val="00287C43"/>
    <w:rsid w:val="002900B0"/>
    <w:rsid w:val="002904A2"/>
    <w:rsid w:val="002909DC"/>
    <w:rsid w:val="00290E3D"/>
    <w:rsid w:val="00291BDE"/>
    <w:rsid w:val="00292076"/>
    <w:rsid w:val="002924BC"/>
    <w:rsid w:val="002924F7"/>
    <w:rsid w:val="00292966"/>
    <w:rsid w:val="00292C6F"/>
    <w:rsid w:val="002935D6"/>
    <w:rsid w:val="0029374B"/>
    <w:rsid w:val="00293963"/>
    <w:rsid w:val="002943A2"/>
    <w:rsid w:val="0029458C"/>
    <w:rsid w:val="002948D6"/>
    <w:rsid w:val="00294B8E"/>
    <w:rsid w:val="00295099"/>
    <w:rsid w:val="0029529B"/>
    <w:rsid w:val="00295533"/>
    <w:rsid w:val="00295CB8"/>
    <w:rsid w:val="00295EC8"/>
    <w:rsid w:val="00295F26"/>
    <w:rsid w:val="00295FA0"/>
    <w:rsid w:val="002960FF"/>
    <w:rsid w:val="00296267"/>
    <w:rsid w:val="0029626A"/>
    <w:rsid w:val="00296283"/>
    <w:rsid w:val="00296DEB"/>
    <w:rsid w:val="0029701B"/>
    <w:rsid w:val="0029727F"/>
    <w:rsid w:val="00297746"/>
    <w:rsid w:val="002A0378"/>
    <w:rsid w:val="002A0474"/>
    <w:rsid w:val="002A0657"/>
    <w:rsid w:val="002A0A0D"/>
    <w:rsid w:val="002A0FA8"/>
    <w:rsid w:val="002A15CD"/>
    <w:rsid w:val="002A16AA"/>
    <w:rsid w:val="002A19D6"/>
    <w:rsid w:val="002A1B2F"/>
    <w:rsid w:val="002A1B76"/>
    <w:rsid w:val="002A1F55"/>
    <w:rsid w:val="002A1FB1"/>
    <w:rsid w:val="002A233C"/>
    <w:rsid w:val="002A2510"/>
    <w:rsid w:val="002A27EA"/>
    <w:rsid w:val="002A2BA2"/>
    <w:rsid w:val="002A2BAF"/>
    <w:rsid w:val="002A313F"/>
    <w:rsid w:val="002A3150"/>
    <w:rsid w:val="002A32DC"/>
    <w:rsid w:val="002A3E0E"/>
    <w:rsid w:val="002A4316"/>
    <w:rsid w:val="002A4789"/>
    <w:rsid w:val="002A48E6"/>
    <w:rsid w:val="002A4A26"/>
    <w:rsid w:val="002A4CA7"/>
    <w:rsid w:val="002A4DB4"/>
    <w:rsid w:val="002A4DF5"/>
    <w:rsid w:val="002A4E31"/>
    <w:rsid w:val="002A54D5"/>
    <w:rsid w:val="002A54E2"/>
    <w:rsid w:val="002A5C24"/>
    <w:rsid w:val="002A5DE5"/>
    <w:rsid w:val="002A603D"/>
    <w:rsid w:val="002A61E4"/>
    <w:rsid w:val="002A64A4"/>
    <w:rsid w:val="002A67DF"/>
    <w:rsid w:val="002A6C01"/>
    <w:rsid w:val="002A7279"/>
    <w:rsid w:val="002A756F"/>
    <w:rsid w:val="002A79DB"/>
    <w:rsid w:val="002A7C4E"/>
    <w:rsid w:val="002A7D23"/>
    <w:rsid w:val="002B05D6"/>
    <w:rsid w:val="002B09DB"/>
    <w:rsid w:val="002B0ADA"/>
    <w:rsid w:val="002B0CDE"/>
    <w:rsid w:val="002B1609"/>
    <w:rsid w:val="002B171D"/>
    <w:rsid w:val="002B1C01"/>
    <w:rsid w:val="002B1FC0"/>
    <w:rsid w:val="002B239D"/>
    <w:rsid w:val="002B2464"/>
    <w:rsid w:val="002B25FC"/>
    <w:rsid w:val="002B27B1"/>
    <w:rsid w:val="002B2DB7"/>
    <w:rsid w:val="002B339F"/>
    <w:rsid w:val="002B3533"/>
    <w:rsid w:val="002B35A9"/>
    <w:rsid w:val="002B3EDB"/>
    <w:rsid w:val="002B43F7"/>
    <w:rsid w:val="002B4952"/>
    <w:rsid w:val="002B4B9E"/>
    <w:rsid w:val="002B4D18"/>
    <w:rsid w:val="002B6161"/>
    <w:rsid w:val="002B62F6"/>
    <w:rsid w:val="002B6B6D"/>
    <w:rsid w:val="002B6BA6"/>
    <w:rsid w:val="002B72C3"/>
    <w:rsid w:val="002B770E"/>
    <w:rsid w:val="002B7BD7"/>
    <w:rsid w:val="002C09D4"/>
    <w:rsid w:val="002C0BBD"/>
    <w:rsid w:val="002C0DC8"/>
    <w:rsid w:val="002C0E35"/>
    <w:rsid w:val="002C0F7B"/>
    <w:rsid w:val="002C11A9"/>
    <w:rsid w:val="002C1242"/>
    <w:rsid w:val="002C138D"/>
    <w:rsid w:val="002C1C50"/>
    <w:rsid w:val="002C2862"/>
    <w:rsid w:val="002C29B4"/>
    <w:rsid w:val="002C2CB4"/>
    <w:rsid w:val="002C2CDE"/>
    <w:rsid w:val="002C2D77"/>
    <w:rsid w:val="002C340C"/>
    <w:rsid w:val="002C3746"/>
    <w:rsid w:val="002C3771"/>
    <w:rsid w:val="002C391C"/>
    <w:rsid w:val="002C445E"/>
    <w:rsid w:val="002C458C"/>
    <w:rsid w:val="002C4974"/>
    <w:rsid w:val="002C4C7C"/>
    <w:rsid w:val="002C4E84"/>
    <w:rsid w:val="002C4EE3"/>
    <w:rsid w:val="002C56CB"/>
    <w:rsid w:val="002C575C"/>
    <w:rsid w:val="002C5CBC"/>
    <w:rsid w:val="002C6078"/>
    <w:rsid w:val="002C63F2"/>
    <w:rsid w:val="002C6554"/>
    <w:rsid w:val="002C663E"/>
    <w:rsid w:val="002C7340"/>
    <w:rsid w:val="002C74B3"/>
    <w:rsid w:val="002C751E"/>
    <w:rsid w:val="002D0909"/>
    <w:rsid w:val="002D0DC2"/>
    <w:rsid w:val="002D0E32"/>
    <w:rsid w:val="002D13E6"/>
    <w:rsid w:val="002D1E35"/>
    <w:rsid w:val="002D202C"/>
    <w:rsid w:val="002D2FFD"/>
    <w:rsid w:val="002D3007"/>
    <w:rsid w:val="002D34D5"/>
    <w:rsid w:val="002D3609"/>
    <w:rsid w:val="002D3988"/>
    <w:rsid w:val="002D4061"/>
    <w:rsid w:val="002D497E"/>
    <w:rsid w:val="002D4B18"/>
    <w:rsid w:val="002D4E80"/>
    <w:rsid w:val="002D5369"/>
    <w:rsid w:val="002D5432"/>
    <w:rsid w:val="002D59C5"/>
    <w:rsid w:val="002D59DA"/>
    <w:rsid w:val="002D5F58"/>
    <w:rsid w:val="002D61D5"/>
    <w:rsid w:val="002D630F"/>
    <w:rsid w:val="002D6864"/>
    <w:rsid w:val="002D6ACF"/>
    <w:rsid w:val="002D6B62"/>
    <w:rsid w:val="002D6BC5"/>
    <w:rsid w:val="002D6D3B"/>
    <w:rsid w:val="002E0269"/>
    <w:rsid w:val="002E0480"/>
    <w:rsid w:val="002E05C8"/>
    <w:rsid w:val="002E074A"/>
    <w:rsid w:val="002E095A"/>
    <w:rsid w:val="002E0E4D"/>
    <w:rsid w:val="002E16B7"/>
    <w:rsid w:val="002E2192"/>
    <w:rsid w:val="002E22BB"/>
    <w:rsid w:val="002E2581"/>
    <w:rsid w:val="002E2687"/>
    <w:rsid w:val="002E29C3"/>
    <w:rsid w:val="002E2CB6"/>
    <w:rsid w:val="002E3033"/>
    <w:rsid w:val="002E321F"/>
    <w:rsid w:val="002E3ADE"/>
    <w:rsid w:val="002E3DF1"/>
    <w:rsid w:val="002E4472"/>
    <w:rsid w:val="002E5960"/>
    <w:rsid w:val="002E5C12"/>
    <w:rsid w:val="002E5EF0"/>
    <w:rsid w:val="002E60AE"/>
    <w:rsid w:val="002E631A"/>
    <w:rsid w:val="002E6451"/>
    <w:rsid w:val="002E6552"/>
    <w:rsid w:val="002E682A"/>
    <w:rsid w:val="002E6B72"/>
    <w:rsid w:val="002E6D59"/>
    <w:rsid w:val="002E7180"/>
    <w:rsid w:val="002E71A6"/>
    <w:rsid w:val="002E7C9D"/>
    <w:rsid w:val="002E7FB5"/>
    <w:rsid w:val="002E7FB8"/>
    <w:rsid w:val="002F0396"/>
    <w:rsid w:val="002F044F"/>
    <w:rsid w:val="002F0863"/>
    <w:rsid w:val="002F0D2A"/>
    <w:rsid w:val="002F1273"/>
    <w:rsid w:val="002F1872"/>
    <w:rsid w:val="002F1A61"/>
    <w:rsid w:val="002F209E"/>
    <w:rsid w:val="002F2189"/>
    <w:rsid w:val="002F21D2"/>
    <w:rsid w:val="002F226B"/>
    <w:rsid w:val="002F23CC"/>
    <w:rsid w:val="002F286F"/>
    <w:rsid w:val="002F2908"/>
    <w:rsid w:val="002F29A3"/>
    <w:rsid w:val="002F3298"/>
    <w:rsid w:val="002F35E1"/>
    <w:rsid w:val="002F36A2"/>
    <w:rsid w:val="002F37A1"/>
    <w:rsid w:val="002F39AD"/>
    <w:rsid w:val="002F4061"/>
    <w:rsid w:val="002F41E5"/>
    <w:rsid w:val="002F4200"/>
    <w:rsid w:val="002F4417"/>
    <w:rsid w:val="002F44B8"/>
    <w:rsid w:val="002F462C"/>
    <w:rsid w:val="002F4665"/>
    <w:rsid w:val="002F4CDF"/>
    <w:rsid w:val="002F4D52"/>
    <w:rsid w:val="002F4E47"/>
    <w:rsid w:val="002F54D9"/>
    <w:rsid w:val="002F54EC"/>
    <w:rsid w:val="002F5997"/>
    <w:rsid w:val="002F5BDF"/>
    <w:rsid w:val="002F5E47"/>
    <w:rsid w:val="002F5ECC"/>
    <w:rsid w:val="002F60CB"/>
    <w:rsid w:val="002F6457"/>
    <w:rsid w:val="002F6B24"/>
    <w:rsid w:val="002F6D00"/>
    <w:rsid w:val="002F76E9"/>
    <w:rsid w:val="002F7A3E"/>
    <w:rsid w:val="002F7AAF"/>
    <w:rsid w:val="002F7B50"/>
    <w:rsid w:val="002F7E93"/>
    <w:rsid w:val="003000CA"/>
    <w:rsid w:val="00300D03"/>
    <w:rsid w:val="0030134F"/>
    <w:rsid w:val="003013AD"/>
    <w:rsid w:val="00302344"/>
    <w:rsid w:val="003030F6"/>
    <w:rsid w:val="0030310B"/>
    <w:rsid w:val="0030347C"/>
    <w:rsid w:val="00303672"/>
    <w:rsid w:val="0030388F"/>
    <w:rsid w:val="00303F41"/>
    <w:rsid w:val="00303F56"/>
    <w:rsid w:val="00304707"/>
    <w:rsid w:val="00304D88"/>
    <w:rsid w:val="003052B1"/>
    <w:rsid w:val="00305FD6"/>
    <w:rsid w:val="00305FE3"/>
    <w:rsid w:val="003063B5"/>
    <w:rsid w:val="003064BE"/>
    <w:rsid w:val="00306536"/>
    <w:rsid w:val="00306D00"/>
    <w:rsid w:val="00306F1B"/>
    <w:rsid w:val="00307341"/>
    <w:rsid w:val="00307A5F"/>
    <w:rsid w:val="00307CDE"/>
    <w:rsid w:val="003102C7"/>
    <w:rsid w:val="0031046B"/>
    <w:rsid w:val="00310ACF"/>
    <w:rsid w:val="00310DB3"/>
    <w:rsid w:val="00311011"/>
    <w:rsid w:val="0031108C"/>
    <w:rsid w:val="00311238"/>
    <w:rsid w:val="003112EE"/>
    <w:rsid w:val="003113AD"/>
    <w:rsid w:val="00311734"/>
    <w:rsid w:val="00311770"/>
    <w:rsid w:val="00311C0C"/>
    <w:rsid w:val="00311D41"/>
    <w:rsid w:val="00312120"/>
    <w:rsid w:val="00312208"/>
    <w:rsid w:val="00312EEF"/>
    <w:rsid w:val="003138A0"/>
    <w:rsid w:val="00313DDD"/>
    <w:rsid w:val="00313E75"/>
    <w:rsid w:val="00314047"/>
    <w:rsid w:val="00314050"/>
    <w:rsid w:val="00314447"/>
    <w:rsid w:val="00314511"/>
    <w:rsid w:val="003145CB"/>
    <w:rsid w:val="00314686"/>
    <w:rsid w:val="00314DCD"/>
    <w:rsid w:val="003150AA"/>
    <w:rsid w:val="003157F1"/>
    <w:rsid w:val="00315A7D"/>
    <w:rsid w:val="00315D95"/>
    <w:rsid w:val="00315F91"/>
    <w:rsid w:val="00315FD0"/>
    <w:rsid w:val="0031604C"/>
    <w:rsid w:val="00316528"/>
    <w:rsid w:val="00316742"/>
    <w:rsid w:val="003169CA"/>
    <w:rsid w:val="00316A6C"/>
    <w:rsid w:val="00316A86"/>
    <w:rsid w:val="00316FCE"/>
    <w:rsid w:val="00317BEF"/>
    <w:rsid w:val="00317D28"/>
    <w:rsid w:val="0032017A"/>
    <w:rsid w:val="003203F1"/>
    <w:rsid w:val="00320809"/>
    <w:rsid w:val="00320D9D"/>
    <w:rsid w:val="00320E23"/>
    <w:rsid w:val="00320E7A"/>
    <w:rsid w:val="003211E2"/>
    <w:rsid w:val="0032127A"/>
    <w:rsid w:val="003212F3"/>
    <w:rsid w:val="003218D0"/>
    <w:rsid w:val="00321A79"/>
    <w:rsid w:val="00321C3E"/>
    <w:rsid w:val="00321D07"/>
    <w:rsid w:val="0032276D"/>
    <w:rsid w:val="003229B9"/>
    <w:rsid w:val="003233F3"/>
    <w:rsid w:val="00323B86"/>
    <w:rsid w:val="00323BB3"/>
    <w:rsid w:val="00323CF5"/>
    <w:rsid w:val="003241FE"/>
    <w:rsid w:val="003248F9"/>
    <w:rsid w:val="00324C06"/>
    <w:rsid w:val="0032502D"/>
    <w:rsid w:val="003256A9"/>
    <w:rsid w:val="00325B98"/>
    <w:rsid w:val="00325DF8"/>
    <w:rsid w:val="00325E48"/>
    <w:rsid w:val="00326E4F"/>
    <w:rsid w:val="00326EDE"/>
    <w:rsid w:val="0032706B"/>
    <w:rsid w:val="003275A5"/>
    <w:rsid w:val="003279E6"/>
    <w:rsid w:val="00330320"/>
    <w:rsid w:val="00330989"/>
    <w:rsid w:val="00330A35"/>
    <w:rsid w:val="00330D48"/>
    <w:rsid w:val="0033179E"/>
    <w:rsid w:val="003319F8"/>
    <w:rsid w:val="00331E85"/>
    <w:rsid w:val="003320F9"/>
    <w:rsid w:val="003324B5"/>
    <w:rsid w:val="003329DA"/>
    <w:rsid w:val="00332B5B"/>
    <w:rsid w:val="0033306C"/>
    <w:rsid w:val="0033352B"/>
    <w:rsid w:val="00333AC4"/>
    <w:rsid w:val="00333EA2"/>
    <w:rsid w:val="003343DF"/>
    <w:rsid w:val="003350E1"/>
    <w:rsid w:val="003350EA"/>
    <w:rsid w:val="00335A3D"/>
    <w:rsid w:val="00335A45"/>
    <w:rsid w:val="00335A62"/>
    <w:rsid w:val="00335B80"/>
    <w:rsid w:val="0033606A"/>
    <w:rsid w:val="003361CD"/>
    <w:rsid w:val="0033632D"/>
    <w:rsid w:val="00336598"/>
    <w:rsid w:val="00336B80"/>
    <w:rsid w:val="00336FDC"/>
    <w:rsid w:val="00337298"/>
    <w:rsid w:val="00337385"/>
    <w:rsid w:val="0033781B"/>
    <w:rsid w:val="003401AC"/>
    <w:rsid w:val="00340242"/>
    <w:rsid w:val="00340764"/>
    <w:rsid w:val="00340916"/>
    <w:rsid w:val="00340C24"/>
    <w:rsid w:val="00341066"/>
    <w:rsid w:val="003412DC"/>
    <w:rsid w:val="0034144E"/>
    <w:rsid w:val="003414C1"/>
    <w:rsid w:val="00341680"/>
    <w:rsid w:val="00341681"/>
    <w:rsid w:val="00341A10"/>
    <w:rsid w:val="0034261A"/>
    <w:rsid w:val="00342F22"/>
    <w:rsid w:val="00342F24"/>
    <w:rsid w:val="0034349D"/>
    <w:rsid w:val="003437ED"/>
    <w:rsid w:val="00343A5E"/>
    <w:rsid w:val="00343B22"/>
    <w:rsid w:val="00344169"/>
    <w:rsid w:val="003442D7"/>
    <w:rsid w:val="003442EB"/>
    <w:rsid w:val="00344AEF"/>
    <w:rsid w:val="00344CE3"/>
    <w:rsid w:val="00345ADC"/>
    <w:rsid w:val="00345B63"/>
    <w:rsid w:val="00345B70"/>
    <w:rsid w:val="00345D31"/>
    <w:rsid w:val="00345D76"/>
    <w:rsid w:val="00345E68"/>
    <w:rsid w:val="0034609E"/>
    <w:rsid w:val="003463E4"/>
    <w:rsid w:val="00346510"/>
    <w:rsid w:val="00346843"/>
    <w:rsid w:val="003468B3"/>
    <w:rsid w:val="00346B00"/>
    <w:rsid w:val="00346B46"/>
    <w:rsid w:val="00346E0E"/>
    <w:rsid w:val="00346E13"/>
    <w:rsid w:val="00347472"/>
    <w:rsid w:val="0034748D"/>
    <w:rsid w:val="00347537"/>
    <w:rsid w:val="00347BF2"/>
    <w:rsid w:val="00347C12"/>
    <w:rsid w:val="00350060"/>
    <w:rsid w:val="003500F0"/>
    <w:rsid w:val="00350576"/>
    <w:rsid w:val="00350654"/>
    <w:rsid w:val="00350A17"/>
    <w:rsid w:val="0035104B"/>
    <w:rsid w:val="00351225"/>
    <w:rsid w:val="003512E3"/>
    <w:rsid w:val="003516C7"/>
    <w:rsid w:val="00351EC2"/>
    <w:rsid w:val="00352930"/>
    <w:rsid w:val="003529A6"/>
    <w:rsid w:val="00353196"/>
    <w:rsid w:val="0035321B"/>
    <w:rsid w:val="003547C3"/>
    <w:rsid w:val="00354A33"/>
    <w:rsid w:val="0035506A"/>
    <w:rsid w:val="003552B8"/>
    <w:rsid w:val="003554FE"/>
    <w:rsid w:val="0035556E"/>
    <w:rsid w:val="00355948"/>
    <w:rsid w:val="00356A7F"/>
    <w:rsid w:val="00356AE9"/>
    <w:rsid w:val="00356B3C"/>
    <w:rsid w:val="00356C70"/>
    <w:rsid w:val="003579E3"/>
    <w:rsid w:val="00357B4B"/>
    <w:rsid w:val="00357DC1"/>
    <w:rsid w:val="003602BE"/>
    <w:rsid w:val="003605E6"/>
    <w:rsid w:val="00360750"/>
    <w:rsid w:val="00360AE8"/>
    <w:rsid w:val="003616D4"/>
    <w:rsid w:val="00361737"/>
    <w:rsid w:val="00361C5E"/>
    <w:rsid w:val="003628E7"/>
    <w:rsid w:val="00362AF9"/>
    <w:rsid w:val="00362F41"/>
    <w:rsid w:val="00362FC5"/>
    <w:rsid w:val="00363045"/>
    <w:rsid w:val="00363078"/>
    <w:rsid w:val="003632E9"/>
    <w:rsid w:val="003632FB"/>
    <w:rsid w:val="00363404"/>
    <w:rsid w:val="00363A43"/>
    <w:rsid w:val="00364521"/>
    <w:rsid w:val="00364C28"/>
    <w:rsid w:val="0036574A"/>
    <w:rsid w:val="00365C6B"/>
    <w:rsid w:val="003664F9"/>
    <w:rsid w:val="0036678F"/>
    <w:rsid w:val="003668AB"/>
    <w:rsid w:val="003668F8"/>
    <w:rsid w:val="00366C4A"/>
    <w:rsid w:val="003671E2"/>
    <w:rsid w:val="003674B7"/>
    <w:rsid w:val="003677B9"/>
    <w:rsid w:val="00367D53"/>
    <w:rsid w:val="00370164"/>
    <w:rsid w:val="00370489"/>
    <w:rsid w:val="003709D7"/>
    <w:rsid w:val="00370DDC"/>
    <w:rsid w:val="0037198B"/>
    <w:rsid w:val="0037212D"/>
    <w:rsid w:val="00372300"/>
    <w:rsid w:val="00372466"/>
    <w:rsid w:val="00372B11"/>
    <w:rsid w:val="00372D0F"/>
    <w:rsid w:val="00372DB7"/>
    <w:rsid w:val="00373084"/>
    <w:rsid w:val="0037367E"/>
    <w:rsid w:val="003737E9"/>
    <w:rsid w:val="00373981"/>
    <w:rsid w:val="003739A4"/>
    <w:rsid w:val="00373CDA"/>
    <w:rsid w:val="0037415E"/>
    <w:rsid w:val="00374CB8"/>
    <w:rsid w:val="00374EC4"/>
    <w:rsid w:val="00375186"/>
    <w:rsid w:val="0037569D"/>
    <w:rsid w:val="003758B2"/>
    <w:rsid w:val="00375A1A"/>
    <w:rsid w:val="00375B66"/>
    <w:rsid w:val="00376110"/>
    <w:rsid w:val="00376287"/>
    <w:rsid w:val="00376B07"/>
    <w:rsid w:val="00376C7D"/>
    <w:rsid w:val="00376F79"/>
    <w:rsid w:val="003771FF"/>
    <w:rsid w:val="00377463"/>
    <w:rsid w:val="00377A6E"/>
    <w:rsid w:val="003801A1"/>
    <w:rsid w:val="003801C7"/>
    <w:rsid w:val="00380A48"/>
    <w:rsid w:val="00380E7C"/>
    <w:rsid w:val="0038135E"/>
    <w:rsid w:val="00381C2B"/>
    <w:rsid w:val="0038241F"/>
    <w:rsid w:val="00382E61"/>
    <w:rsid w:val="00382EBE"/>
    <w:rsid w:val="0038306E"/>
    <w:rsid w:val="00383CA5"/>
    <w:rsid w:val="00383D9F"/>
    <w:rsid w:val="00384095"/>
    <w:rsid w:val="00384641"/>
    <w:rsid w:val="003847E1"/>
    <w:rsid w:val="003848C7"/>
    <w:rsid w:val="00384D42"/>
    <w:rsid w:val="003852B7"/>
    <w:rsid w:val="0038545E"/>
    <w:rsid w:val="00385608"/>
    <w:rsid w:val="0038565E"/>
    <w:rsid w:val="0038570B"/>
    <w:rsid w:val="00385B75"/>
    <w:rsid w:val="00385C60"/>
    <w:rsid w:val="0038607A"/>
    <w:rsid w:val="0038686C"/>
    <w:rsid w:val="003868FF"/>
    <w:rsid w:val="00386984"/>
    <w:rsid w:val="00386C81"/>
    <w:rsid w:val="00386C99"/>
    <w:rsid w:val="00386CB2"/>
    <w:rsid w:val="00386DF9"/>
    <w:rsid w:val="00387042"/>
    <w:rsid w:val="0038705A"/>
    <w:rsid w:val="0038761C"/>
    <w:rsid w:val="003877BC"/>
    <w:rsid w:val="003879AD"/>
    <w:rsid w:val="00390251"/>
    <w:rsid w:val="00390378"/>
    <w:rsid w:val="003908DB"/>
    <w:rsid w:val="00390AC4"/>
    <w:rsid w:val="003919D8"/>
    <w:rsid w:val="00391B4C"/>
    <w:rsid w:val="003924CF"/>
    <w:rsid w:val="003924F2"/>
    <w:rsid w:val="00392B0B"/>
    <w:rsid w:val="00392B64"/>
    <w:rsid w:val="00392D37"/>
    <w:rsid w:val="00392E3A"/>
    <w:rsid w:val="00392E46"/>
    <w:rsid w:val="00393253"/>
    <w:rsid w:val="0039325E"/>
    <w:rsid w:val="003933F6"/>
    <w:rsid w:val="003934B8"/>
    <w:rsid w:val="00393727"/>
    <w:rsid w:val="0039385B"/>
    <w:rsid w:val="0039390B"/>
    <w:rsid w:val="0039439D"/>
    <w:rsid w:val="0039501B"/>
    <w:rsid w:val="003951E8"/>
    <w:rsid w:val="00395775"/>
    <w:rsid w:val="003958F2"/>
    <w:rsid w:val="00395A6F"/>
    <w:rsid w:val="00395FD8"/>
    <w:rsid w:val="00396405"/>
    <w:rsid w:val="00396DC2"/>
    <w:rsid w:val="003971FC"/>
    <w:rsid w:val="00397AA2"/>
    <w:rsid w:val="00397D02"/>
    <w:rsid w:val="003A035F"/>
    <w:rsid w:val="003A04BB"/>
    <w:rsid w:val="003A06AC"/>
    <w:rsid w:val="003A0F7F"/>
    <w:rsid w:val="003A12A2"/>
    <w:rsid w:val="003A1998"/>
    <w:rsid w:val="003A20A8"/>
    <w:rsid w:val="003A2B38"/>
    <w:rsid w:val="003A3173"/>
    <w:rsid w:val="003A3310"/>
    <w:rsid w:val="003A340D"/>
    <w:rsid w:val="003A3E58"/>
    <w:rsid w:val="003A4A5F"/>
    <w:rsid w:val="003A52E7"/>
    <w:rsid w:val="003A5550"/>
    <w:rsid w:val="003A57C6"/>
    <w:rsid w:val="003A5915"/>
    <w:rsid w:val="003A68DF"/>
    <w:rsid w:val="003A6A14"/>
    <w:rsid w:val="003A6A5B"/>
    <w:rsid w:val="003A7354"/>
    <w:rsid w:val="003A77A7"/>
    <w:rsid w:val="003A7CCD"/>
    <w:rsid w:val="003B0167"/>
    <w:rsid w:val="003B0242"/>
    <w:rsid w:val="003B035A"/>
    <w:rsid w:val="003B04CC"/>
    <w:rsid w:val="003B0506"/>
    <w:rsid w:val="003B061E"/>
    <w:rsid w:val="003B0886"/>
    <w:rsid w:val="003B0AC6"/>
    <w:rsid w:val="003B0DEF"/>
    <w:rsid w:val="003B0E37"/>
    <w:rsid w:val="003B0E95"/>
    <w:rsid w:val="003B0FDF"/>
    <w:rsid w:val="003B15E1"/>
    <w:rsid w:val="003B1804"/>
    <w:rsid w:val="003B1847"/>
    <w:rsid w:val="003B210B"/>
    <w:rsid w:val="003B2494"/>
    <w:rsid w:val="003B25E8"/>
    <w:rsid w:val="003B27C6"/>
    <w:rsid w:val="003B28AD"/>
    <w:rsid w:val="003B298F"/>
    <w:rsid w:val="003B2A4B"/>
    <w:rsid w:val="003B2A50"/>
    <w:rsid w:val="003B2A81"/>
    <w:rsid w:val="003B2B54"/>
    <w:rsid w:val="003B317B"/>
    <w:rsid w:val="003B35F5"/>
    <w:rsid w:val="003B3C3D"/>
    <w:rsid w:val="003B40FF"/>
    <w:rsid w:val="003B4527"/>
    <w:rsid w:val="003B457C"/>
    <w:rsid w:val="003B46CC"/>
    <w:rsid w:val="003B497A"/>
    <w:rsid w:val="003B4D5A"/>
    <w:rsid w:val="003B5765"/>
    <w:rsid w:val="003B5E8C"/>
    <w:rsid w:val="003B683A"/>
    <w:rsid w:val="003B6966"/>
    <w:rsid w:val="003B6B27"/>
    <w:rsid w:val="003B6D36"/>
    <w:rsid w:val="003B707E"/>
    <w:rsid w:val="003B75F4"/>
    <w:rsid w:val="003B76B4"/>
    <w:rsid w:val="003B76F6"/>
    <w:rsid w:val="003B772D"/>
    <w:rsid w:val="003B78D2"/>
    <w:rsid w:val="003C0FEB"/>
    <w:rsid w:val="003C11AD"/>
    <w:rsid w:val="003C11B8"/>
    <w:rsid w:val="003C169C"/>
    <w:rsid w:val="003C1800"/>
    <w:rsid w:val="003C2C23"/>
    <w:rsid w:val="003C2F35"/>
    <w:rsid w:val="003C3ACF"/>
    <w:rsid w:val="003C3CB2"/>
    <w:rsid w:val="003C411F"/>
    <w:rsid w:val="003C4502"/>
    <w:rsid w:val="003C4C06"/>
    <w:rsid w:val="003C4CDF"/>
    <w:rsid w:val="003C4FE0"/>
    <w:rsid w:val="003C50C3"/>
    <w:rsid w:val="003C5480"/>
    <w:rsid w:val="003C56FB"/>
    <w:rsid w:val="003C592D"/>
    <w:rsid w:val="003C59CD"/>
    <w:rsid w:val="003C5DBD"/>
    <w:rsid w:val="003C6D48"/>
    <w:rsid w:val="003C75C7"/>
    <w:rsid w:val="003C75E4"/>
    <w:rsid w:val="003C7CFD"/>
    <w:rsid w:val="003D0634"/>
    <w:rsid w:val="003D06E1"/>
    <w:rsid w:val="003D0AB9"/>
    <w:rsid w:val="003D108D"/>
    <w:rsid w:val="003D134A"/>
    <w:rsid w:val="003D1554"/>
    <w:rsid w:val="003D191F"/>
    <w:rsid w:val="003D1C48"/>
    <w:rsid w:val="003D1DFE"/>
    <w:rsid w:val="003D1EEB"/>
    <w:rsid w:val="003D2856"/>
    <w:rsid w:val="003D29CC"/>
    <w:rsid w:val="003D2C04"/>
    <w:rsid w:val="003D2E19"/>
    <w:rsid w:val="003D2EEA"/>
    <w:rsid w:val="003D3097"/>
    <w:rsid w:val="003D318F"/>
    <w:rsid w:val="003D3201"/>
    <w:rsid w:val="003D326F"/>
    <w:rsid w:val="003D3A7D"/>
    <w:rsid w:val="003D3FFD"/>
    <w:rsid w:val="003D45B3"/>
    <w:rsid w:val="003D4B8B"/>
    <w:rsid w:val="003D4E8A"/>
    <w:rsid w:val="003D53B3"/>
    <w:rsid w:val="003D5511"/>
    <w:rsid w:val="003D6351"/>
    <w:rsid w:val="003D64B7"/>
    <w:rsid w:val="003D654B"/>
    <w:rsid w:val="003D6614"/>
    <w:rsid w:val="003D684F"/>
    <w:rsid w:val="003D6F93"/>
    <w:rsid w:val="003D7016"/>
    <w:rsid w:val="003D75EC"/>
    <w:rsid w:val="003D774B"/>
    <w:rsid w:val="003D7839"/>
    <w:rsid w:val="003D7ADF"/>
    <w:rsid w:val="003D7BC5"/>
    <w:rsid w:val="003D7CA7"/>
    <w:rsid w:val="003D7D5F"/>
    <w:rsid w:val="003D7DE8"/>
    <w:rsid w:val="003D7F4D"/>
    <w:rsid w:val="003E03EC"/>
    <w:rsid w:val="003E042D"/>
    <w:rsid w:val="003E09D7"/>
    <w:rsid w:val="003E0CE7"/>
    <w:rsid w:val="003E152D"/>
    <w:rsid w:val="003E1876"/>
    <w:rsid w:val="003E18A2"/>
    <w:rsid w:val="003E1D1B"/>
    <w:rsid w:val="003E1D3D"/>
    <w:rsid w:val="003E1FAE"/>
    <w:rsid w:val="003E20BF"/>
    <w:rsid w:val="003E2121"/>
    <w:rsid w:val="003E280F"/>
    <w:rsid w:val="003E31FA"/>
    <w:rsid w:val="003E3533"/>
    <w:rsid w:val="003E3869"/>
    <w:rsid w:val="003E38B6"/>
    <w:rsid w:val="003E3E34"/>
    <w:rsid w:val="003E4128"/>
    <w:rsid w:val="003E42BA"/>
    <w:rsid w:val="003E4C18"/>
    <w:rsid w:val="003E4C65"/>
    <w:rsid w:val="003E4D38"/>
    <w:rsid w:val="003E4E51"/>
    <w:rsid w:val="003E5F36"/>
    <w:rsid w:val="003E6749"/>
    <w:rsid w:val="003E69F5"/>
    <w:rsid w:val="003E6BD3"/>
    <w:rsid w:val="003E7D2D"/>
    <w:rsid w:val="003F042F"/>
    <w:rsid w:val="003F1695"/>
    <w:rsid w:val="003F1853"/>
    <w:rsid w:val="003F1956"/>
    <w:rsid w:val="003F1DE8"/>
    <w:rsid w:val="003F2078"/>
    <w:rsid w:val="003F2E19"/>
    <w:rsid w:val="003F3CAE"/>
    <w:rsid w:val="003F3F66"/>
    <w:rsid w:val="003F400D"/>
    <w:rsid w:val="003F4135"/>
    <w:rsid w:val="003F439C"/>
    <w:rsid w:val="003F47D2"/>
    <w:rsid w:val="003F49EF"/>
    <w:rsid w:val="003F4BB3"/>
    <w:rsid w:val="003F4F11"/>
    <w:rsid w:val="003F54CC"/>
    <w:rsid w:val="003F5839"/>
    <w:rsid w:val="003F5DA3"/>
    <w:rsid w:val="003F608F"/>
    <w:rsid w:val="003F6312"/>
    <w:rsid w:val="003F65E1"/>
    <w:rsid w:val="003F674F"/>
    <w:rsid w:val="003F6B5E"/>
    <w:rsid w:val="003F75AF"/>
    <w:rsid w:val="003F7607"/>
    <w:rsid w:val="003F7701"/>
    <w:rsid w:val="003F77D5"/>
    <w:rsid w:val="003F7D97"/>
    <w:rsid w:val="00400683"/>
    <w:rsid w:val="0040082A"/>
    <w:rsid w:val="00400E85"/>
    <w:rsid w:val="004010A5"/>
    <w:rsid w:val="004013F3"/>
    <w:rsid w:val="00401E9D"/>
    <w:rsid w:val="00402272"/>
    <w:rsid w:val="004025F4"/>
    <w:rsid w:val="004027FA"/>
    <w:rsid w:val="0040283F"/>
    <w:rsid w:val="00402DD5"/>
    <w:rsid w:val="00402F4D"/>
    <w:rsid w:val="00402F6A"/>
    <w:rsid w:val="0040325C"/>
    <w:rsid w:val="00403436"/>
    <w:rsid w:val="00403465"/>
    <w:rsid w:val="004036B3"/>
    <w:rsid w:val="004037F2"/>
    <w:rsid w:val="00403E1D"/>
    <w:rsid w:val="00404070"/>
    <w:rsid w:val="00404142"/>
    <w:rsid w:val="0040485C"/>
    <w:rsid w:val="00404F5F"/>
    <w:rsid w:val="00405135"/>
    <w:rsid w:val="004065E7"/>
    <w:rsid w:val="004069C7"/>
    <w:rsid w:val="00406A7B"/>
    <w:rsid w:val="00406C09"/>
    <w:rsid w:val="00406EAB"/>
    <w:rsid w:val="00407379"/>
    <w:rsid w:val="00407A29"/>
    <w:rsid w:val="00407A4E"/>
    <w:rsid w:val="00407BD8"/>
    <w:rsid w:val="0041017C"/>
    <w:rsid w:val="0041062D"/>
    <w:rsid w:val="00410667"/>
    <w:rsid w:val="004106DA"/>
    <w:rsid w:val="00410827"/>
    <w:rsid w:val="00410B62"/>
    <w:rsid w:val="00410D36"/>
    <w:rsid w:val="004115CA"/>
    <w:rsid w:val="004119FC"/>
    <w:rsid w:val="00411A18"/>
    <w:rsid w:val="0041279B"/>
    <w:rsid w:val="00412A8C"/>
    <w:rsid w:val="00413692"/>
    <w:rsid w:val="004138C7"/>
    <w:rsid w:val="0041396D"/>
    <w:rsid w:val="00413AE8"/>
    <w:rsid w:val="00414327"/>
    <w:rsid w:val="004144CF"/>
    <w:rsid w:val="00414538"/>
    <w:rsid w:val="00414FEF"/>
    <w:rsid w:val="004159B4"/>
    <w:rsid w:val="00415EA0"/>
    <w:rsid w:val="00415F4E"/>
    <w:rsid w:val="00415FE1"/>
    <w:rsid w:val="00416253"/>
    <w:rsid w:val="00416688"/>
    <w:rsid w:val="004166AD"/>
    <w:rsid w:val="004166F5"/>
    <w:rsid w:val="0041674D"/>
    <w:rsid w:val="00416CBA"/>
    <w:rsid w:val="00416F91"/>
    <w:rsid w:val="00416FFA"/>
    <w:rsid w:val="00417570"/>
    <w:rsid w:val="0041764E"/>
    <w:rsid w:val="00417BD8"/>
    <w:rsid w:val="0042014F"/>
    <w:rsid w:val="004202FE"/>
    <w:rsid w:val="004204AB"/>
    <w:rsid w:val="0042096D"/>
    <w:rsid w:val="00420CBD"/>
    <w:rsid w:val="00420D9E"/>
    <w:rsid w:val="00420FC8"/>
    <w:rsid w:val="004215F3"/>
    <w:rsid w:val="0042167F"/>
    <w:rsid w:val="00421A32"/>
    <w:rsid w:val="00421FD2"/>
    <w:rsid w:val="004221F2"/>
    <w:rsid w:val="004225A9"/>
    <w:rsid w:val="00422826"/>
    <w:rsid w:val="00422F41"/>
    <w:rsid w:val="00422FBE"/>
    <w:rsid w:val="00423264"/>
    <w:rsid w:val="00423E27"/>
    <w:rsid w:val="004242F4"/>
    <w:rsid w:val="004244C1"/>
    <w:rsid w:val="004248A8"/>
    <w:rsid w:val="00424F55"/>
    <w:rsid w:val="004251B2"/>
    <w:rsid w:val="004253E6"/>
    <w:rsid w:val="004254CD"/>
    <w:rsid w:val="00425551"/>
    <w:rsid w:val="00425692"/>
    <w:rsid w:val="00425B7A"/>
    <w:rsid w:val="00425F05"/>
    <w:rsid w:val="00426009"/>
    <w:rsid w:val="00426500"/>
    <w:rsid w:val="0042667C"/>
    <w:rsid w:val="00426A7F"/>
    <w:rsid w:val="00426A90"/>
    <w:rsid w:val="00426BA4"/>
    <w:rsid w:val="00426C58"/>
    <w:rsid w:val="00426E70"/>
    <w:rsid w:val="004270C7"/>
    <w:rsid w:val="00427788"/>
    <w:rsid w:val="0042782A"/>
    <w:rsid w:val="004305FA"/>
    <w:rsid w:val="00430FF8"/>
    <w:rsid w:val="004311CC"/>
    <w:rsid w:val="0043122B"/>
    <w:rsid w:val="00431684"/>
    <w:rsid w:val="00431858"/>
    <w:rsid w:val="004323EA"/>
    <w:rsid w:val="00432580"/>
    <w:rsid w:val="00432612"/>
    <w:rsid w:val="004327BD"/>
    <w:rsid w:val="00432B85"/>
    <w:rsid w:val="004330D5"/>
    <w:rsid w:val="00433612"/>
    <w:rsid w:val="00433CA4"/>
    <w:rsid w:val="00433D21"/>
    <w:rsid w:val="00433D29"/>
    <w:rsid w:val="004340BC"/>
    <w:rsid w:val="0043429A"/>
    <w:rsid w:val="0043443C"/>
    <w:rsid w:val="00434AAA"/>
    <w:rsid w:val="00434F53"/>
    <w:rsid w:val="004354F4"/>
    <w:rsid w:val="00435502"/>
    <w:rsid w:val="004356FF"/>
    <w:rsid w:val="00435A38"/>
    <w:rsid w:val="0043682F"/>
    <w:rsid w:val="00436CFC"/>
    <w:rsid w:val="00437578"/>
    <w:rsid w:val="004376E2"/>
    <w:rsid w:val="004379DE"/>
    <w:rsid w:val="00437E3F"/>
    <w:rsid w:val="00437EBA"/>
    <w:rsid w:val="00437ED7"/>
    <w:rsid w:val="00440177"/>
    <w:rsid w:val="004402B4"/>
    <w:rsid w:val="004402DB"/>
    <w:rsid w:val="00440539"/>
    <w:rsid w:val="004405B8"/>
    <w:rsid w:val="0044086C"/>
    <w:rsid w:val="004409B3"/>
    <w:rsid w:val="00440B24"/>
    <w:rsid w:val="00440EAF"/>
    <w:rsid w:val="00441690"/>
    <w:rsid w:val="00441BC7"/>
    <w:rsid w:val="00441E3F"/>
    <w:rsid w:val="00441E5F"/>
    <w:rsid w:val="00441EF6"/>
    <w:rsid w:val="004422E6"/>
    <w:rsid w:val="00442B52"/>
    <w:rsid w:val="00442D5F"/>
    <w:rsid w:val="00442E64"/>
    <w:rsid w:val="00443917"/>
    <w:rsid w:val="00443C3A"/>
    <w:rsid w:val="00444D36"/>
    <w:rsid w:val="00444EC5"/>
    <w:rsid w:val="00445A89"/>
    <w:rsid w:val="0044601F"/>
    <w:rsid w:val="00446941"/>
    <w:rsid w:val="00446B63"/>
    <w:rsid w:val="0044706B"/>
    <w:rsid w:val="00447366"/>
    <w:rsid w:val="004473D4"/>
    <w:rsid w:val="004475F6"/>
    <w:rsid w:val="0044764B"/>
    <w:rsid w:val="00447D0B"/>
    <w:rsid w:val="00447D53"/>
    <w:rsid w:val="00447DAB"/>
    <w:rsid w:val="00447FCE"/>
    <w:rsid w:val="004515A7"/>
    <w:rsid w:val="004519DA"/>
    <w:rsid w:val="00451A2B"/>
    <w:rsid w:val="00451C5C"/>
    <w:rsid w:val="00451E25"/>
    <w:rsid w:val="00451F56"/>
    <w:rsid w:val="00452058"/>
    <w:rsid w:val="004525FB"/>
    <w:rsid w:val="0045283C"/>
    <w:rsid w:val="0045288F"/>
    <w:rsid w:val="00452E67"/>
    <w:rsid w:val="00453342"/>
    <w:rsid w:val="00453489"/>
    <w:rsid w:val="00453601"/>
    <w:rsid w:val="004538AE"/>
    <w:rsid w:val="00454AE1"/>
    <w:rsid w:val="00454FC7"/>
    <w:rsid w:val="004558B4"/>
    <w:rsid w:val="00455F4A"/>
    <w:rsid w:val="00456140"/>
    <w:rsid w:val="00456157"/>
    <w:rsid w:val="00456869"/>
    <w:rsid w:val="00456C7E"/>
    <w:rsid w:val="0045702F"/>
    <w:rsid w:val="004571E0"/>
    <w:rsid w:val="004575F5"/>
    <w:rsid w:val="00457651"/>
    <w:rsid w:val="00457740"/>
    <w:rsid w:val="00457928"/>
    <w:rsid w:val="00457A8F"/>
    <w:rsid w:val="00457AD4"/>
    <w:rsid w:val="00457B08"/>
    <w:rsid w:val="00457FA8"/>
    <w:rsid w:val="00457FCB"/>
    <w:rsid w:val="0046037C"/>
    <w:rsid w:val="00460B18"/>
    <w:rsid w:val="00460F07"/>
    <w:rsid w:val="004615B0"/>
    <w:rsid w:val="0046184A"/>
    <w:rsid w:val="0046190E"/>
    <w:rsid w:val="00461EC7"/>
    <w:rsid w:val="00462073"/>
    <w:rsid w:val="00462288"/>
    <w:rsid w:val="0046259C"/>
    <w:rsid w:val="004625F7"/>
    <w:rsid w:val="00462880"/>
    <w:rsid w:val="0046350F"/>
    <w:rsid w:val="00463748"/>
    <w:rsid w:val="00463C7D"/>
    <w:rsid w:val="00463D6A"/>
    <w:rsid w:val="004641E2"/>
    <w:rsid w:val="004647D5"/>
    <w:rsid w:val="0046485E"/>
    <w:rsid w:val="004649CC"/>
    <w:rsid w:val="004649DD"/>
    <w:rsid w:val="00464C02"/>
    <w:rsid w:val="00465617"/>
    <w:rsid w:val="00465DDD"/>
    <w:rsid w:val="00465EBE"/>
    <w:rsid w:val="004667BC"/>
    <w:rsid w:val="00466814"/>
    <w:rsid w:val="0046692E"/>
    <w:rsid w:val="00466C16"/>
    <w:rsid w:val="00466E27"/>
    <w:rsid w:val="00466E36"/>
    <w:rsid w:val="004671C5"/>
    <w:rsid w:val="00467359"/>
    <w:rsid w:val="00467594"/>
    <w:rsid w:val="00467619"/>
    <w:rsid w:val="004700A1"/>
    <w:rsid w:val="00470658"/>
    <w:rsid w:val="00470C23"/>
    <w:rsid w:val="00470DF5"/>
    <w:rsid w:val="0047109D"/>
    <w:rsid w:val="004711F3"/>
    <w:rsid w:val="00471CDF"/>
    <w:rsid w:val="00472887"/>
    <w:rsid w:val="00472DA5"/>
    <w:rsid w:val="00473070"/>
    <w:rsid w:val="00473456"/>
    <w:rsid w:val="004734EB"/>
    <w:rsid w:val="00473A46"/>
    <w:rsid w:val="00474334"/>
    <w:rsid w:val="00474F88"/>
    <w:rsid w:val="004757D9"/>
    <w:rsid w:val="00475A6D"/>
    <w:rsid w:val="00476235"/>
    <w:rsid w:val="004764B8"/>
    <w:rsid w:val="00476742"/>
    <w:rsid w:val="004767AE"/>
    <w:rsid w:val="00476B28"/>
    <w:rsid w:val="00476C78"/>
    <w:rsid w:val="00476D13"/>
    <w:rsid w:val="0047706B"/>
    <w:rsid w:val="0047789E"/>
    <w:rsid w:val="004778D4"/>
    <w:rsid w:val="00477DDF"/>
    <w:rsid w:val="00480733"/>
    <w:rsid w:val="00480A8B"/>
    <w:rsid w:val="00480BA8"/>
    <w:rsid w:val="00480BD4"/>
    <w:rsid w:val="00480C42"/>
    <w:rsid w:val="00480CD3"/>
    <w:rsid w:val="0048135E"/>
    <w:rsid w:val="004814AA"/>
    <w:rsid w:val="004816E8"/>
    <w:rsid w:val="00481A61"/>
    <w:rsid w:val="00481A95"/>
    <w:rsid w:val="00481BAA"/>
    <w:rsid w:val="00481D8E"/>
    <w:rsid w:val="00482134"/>
    <w:rsid w:val="0048260C"/>
    <w:rsid w:val="004828C3"/>
    <w:rsid w:val="00482CD8"/>
    <w:rsid w:val="00482E93"/>
    <w:rsid w:val="004830CC"/>
    <w:rsid w:val="004831AA"/>
    <w:rsid w:val="004833B0"/>
    <w:rsid w:val="00484005"/>
    <w:rsid w:val="00484CC9"/>
    <w:rsid w:val="00485376"/>
    <w:rsid w:val="00485991"/>
    <w:rsid w:val="0048618D"/>
    <w:rsid w:val="0048636D"/>
    <w:rsid w:val="00486BAA"/>
    <w:rsid w:val="0048733F"/>
    <w:rsid w:val="004873C5"/>
    <w:rsid w:val="0048795D"/>
    <w:rsid w:val="00487AC5"/>
    <w:rsid w:val="00487AFE"/>
    <w:rsid w:val="004901E7"/>
    <w:rsid w:val="00490749"/>
    <w:rsid w:val="00490AC6"/>
    <w:rsid w:val="00490AEF"/>
    <w:rsid w:val="00490DD5"/>
    <w:rsid w:val="00490FED"/>
    <w:rsid w:val="00491206"/>
    <w:rsid w:val="0049121A"/>
    <w:rsid w:val="0049124F"/>
    <w:rsid w:val="00491541"/>
    <w:rsid w:val="00492797"/>
    <w:rsid w:val="00492FD8"/>
    <w:rsid w:val="00493489"/>
    <w:rsid w:val="00493587"/>
    <w:rsid w:val="00493597"/>
    <w:rsid w:val="00493C3F"/>
    <w:rsid w:val="00493E1E"/>
    <w:rsid w:val="0049458A"/>
    <w:rsid w:val="004948DC"/>
    <w:rsid w:val="00495564"/>
    <w:rsid w:val="00495722"/>
    <w:rsid w:val="00495891"/>
    <w:rsid w:val="00495F21"/>
    <w:rsid w:val="00495F32"/>
    <w:rsid w:val="0049615A"/>
    <w:rsid w:val="00496467"/>
    <w:rsid w:val="0049649B"/>
    <w:rsid w:val="00496AE6"/>
    <w:rsid w:val="00496C73"/>
    <w:rsid w:val="0049703D"/>
    <w:rsid w:val="00497169"/>
    <w:rsid w:val="00497348"/>
    <w:rsid w:val="00497515"/>
    <w:rsid w:val="004977A6"/>
    <w:rsid w:val="0049787D"/>
    <w:rsid w:val="004979B7"/>
    <w:rsid w:val="00497A63"/>
    <w:rsid w:val="004A0719"/>
    <w:rsid w:val="004A0727"/>
    <w:rsid w:val="004A0A1C"/>
    <w:rsid w:val="004A0B97"/>
    <w:rsid w:val="004A0BFB"/>
    <w:rsid w:val="004A0E6E"/>
    <w:rsid w:val="004A0FFA"/>
    <w:rsid w:val="004A131F"/>
    <w:rsid w:val="004A13C8"/>
    <w:rsid w:val="004A14C9"/>
    <w:rsid w:val="004A1587"/>
    <w:rsid w:val="004A189A"/>
    <w:rsid w:val="004A18DD"/>
    <w:rsid w:val="004A1B22"/>
    <w:rsid w:val="004A1BD4"/>
    <w:rsid w:val="004A2620"/>
    <w:rsid w:val="004A28E3"/>
    <w:rsid w:val="004A2F16"/>
    <w:rsid w:val="004A337A"/>
    <w:rsid w:val="004A36DC"/>
    <w:rsid w:val="004A4146"/>
    <w:rsid w:val="004A4D37"/>
    <w:rsid w:val="004A5016"/>
    <w:rsid w:val="004A523F"/>
    <w:rsid w:val="004A552B"/>
    <w:rsid w:val="004A55BF"/>
    <w:rsid w:val="004A57EB"/>
    <w:rsid w:val="004A5B95"/>
    <w:rsid w:val="004A618A"/>
    <w:rsid w:val="004A62CE"/>
    <w:rsid w:val="004A6516"/>
    <w:rsid w:val="004A6B0C"/>
    <w:rsid w:val="004A6E03"/>
    <w:rsid w:val="004A70E9"/>
    <w:rsid w:val="004A765B"/>
    <w:rsid w:val="004A772D"/>
    <w:rsid w:val="004A773F"/>
    <w:rsid w:val="004B0154"/>
    <w:rsid w:val="004B057E"/>
    <w:rsid w:val="004B13C2"/>
    <w:rsid w:val="004B2121"/>
    <w:rsid w:val="004B2217"/>
    <w:rsid w:val="004B2C3C"/>
    <w:rsid w:val="004B3105"/>
    <w:rsid w:val="004B33C0"/>
    <w:rsid w:val="004B376A"/>
    <w:rsid w:val="004B3B7A"/>
    <w:rsid w:val="004B3B7D"/>
    <w:rsid w:val="004B4157"/>
    <w:rsid w:val="004B42D3"/>
    <w:rsid w:val="004B44AE"/>
    <w:rsid w:val="004B4688"/>
    <w:rsid w:val="004B46C6"/>
    <w:rsid w:val="004B484F"/>
    <w:rsid w:val="004B4FEE"/>
    <w:rsid w:val="004B5534"/>
    <w:rsid w:val="004B5C0D"/>
    <w:rsid w:val="004B5C2B"/>
    <w:rsid w:val="004B6012"/>
    <w:rsid w:val="004B6399"/>
    <w:rsid w:val="004B69BC"/>
    <w:rsid w:val="004B6CE7"/>
    <w:rsid w:val="004B7644"/>
    <w:rsid w:val="004B7C92"/>
    <w:rsid w:val="004C01E1"/>
    <w:rsid w:val="004C052A"/>
    <w:rsid w:val="004C07DF"/>
    <w:rsid w:val="004C0BF7"/>
    <w:rsid w:val="004C0E8D"/>
    <w:rsid w:val="004C0F66"/>
    <w:rsid w:val="004C1E70"/>
    <w:rsid w:val="004C200A"/>
    <w:rsid w:val="004C218D"/>
    <w:rsid w:val="004C344F"/>
    <w:rsid w:val="004C3E7D"/>
    <w:rsid w:val="004C4621"/>
    <w:rsid w:val="004C4AC2"/>
    <w:rsid w:val="004C4BD9"/>
    <w:rsid w:val="004C4E3C"/>
    <w:rsid w:val="004C5458"/>
    <w:rsid w:val="004C577C"/>
    <w:rsid w:val="004C5BD4"/>
    <w:rsid w:val="004C5F16"/>
    <w:rsid w:val="004C5FF7"/>
    <w:rsid w:val="004C61BD"/>
    <w:rsid w:val="004C698F"/>
    <w:rsid w:val="004C6D65"/>
    <w:rsid w:val="004C6ED5"/>
    <w:rsid w:val="004C6EEF"/>
    <w:rsid w:val="004C6EF3"/>
    <w:rsid w:val="004C70A8"/>
    <w:rsid w:val="004C714C"/>
    <w:rsid w:val="004C7547"/>
    <w:rsid w:val="004D0241"/>
    <w:rsid w:val="004D03C7"/>
    <w:rsid w:val="004D06B3"/>
    <w:rsid w:val="004D0816"/>
    <w:rsid w:val="004D0D2D"/>
    <w:rsid w:val="004D1193"/>
    <w:rsid w:val="004D11A4"/>
    <w:rsid w:val="004D14E7"/>
    <w:rsid w:val="004D180D"/>
    <w:rsid w:val="004D1F24"/>
    <w:rsid w:val="004D205E"/>
    <w:rsid w:val="004D2477"/>
    <w:rsid w:val="004D2633"/>
    <w:rsid w:val="004D2AAF"/>
    <w:rsid w:val="004D2B27"/>
    <w:rsid w:val="004D2C9F"/>
    <w:rsid w:val="004D2E09"/>
    <w:rsid w:val="004D2F40"/>
    <w:rsid w:val="004D3007"/>
    <w:rsid w:val="004D32B0"/>
    <w:rsid w:val="004D34F5"/>
    <w:rsid w:val="004D3756"/>
    <w:rsid w:val="004D3C30"/>
    <w:rsid w:val="004D3C56"/>
    <w:rsid w:val="004D408E"/>
    <w:rsid w:val="004D448A"/>
    <w:rsid w:val="004D4506"/>
    <w:rsid w:val="004D4C9F"/>
    <w:rsid w:val="004D4FAA"/>
    <w:rsid w:val="004D4FB5"/>
    <w:rsid w:val="004D5402"/>
    <w:rsid w:val="004D5454"/>
    <w:rsid w:val="004D579A"/>
    <w:rsid w:val="004D5860"/>
    <w:rsid w:val="004D5A04"/>
    <w:rsid w:val="004D5C2C"/>
    <w:rsid w:val="004D5EDE"/>
    <w:rsid w:val="004D5F8A"/>
    <w:rsid w:val="004D5F92"/>
    <w:rsid w:val="004D616A"/>
    <w:rsid w:val="004D61FA"/>
    <w:rsid w:val="004D6425"/>
    <w:rsid w:val="004D6CC1"/>
    <w:rsid w:val="004D6E03"/>
    <w:rsid w:val="004D6EA9"/>
    <w:rsid w:val="004D7193"/>
    <w:rsid w:val="004D7245"/>
    <w:rsid w:val="004D73AF"/>
    <w:rsid w:val="004D7AB8"/>
    <w:rsid w:val="004D7E8F"/>
    <w:rsid w:val="004D7FF6"/>
    <w:rsid w:val="004E024F"/>
    <w:rsid w:val="004E0CA1"/>
    <w:rsid w:val="004E0D32"/>
    <w:rsid w:val="004E0DD2"/>
    <w:rsid w:val="004E0E0B"/>
    <w:rsid w:val="004E164B"/>
    <w:rsid w:val="004E17C2"/>
    <w:rsid w:val="004E1BD7"/>
    <w:rsid w:val="004E289A"/>
    <w:rsid w:val="004E28E0"/>
    <w:rsid w:val="004E3039"/>
    <w:rsid w:val="004E32FC"/>
    <w:rsid w:val="004E3B5D"/>
    <w:rsid w:val="004E3EA2"/>
    <w:rsid w:val="004E4288"/>
    <w:rsid w:val="004E42F7"/>
    <w:rsid w:val="004E491E"/>
    <w:rsid w:val="004E4FC9"/>
    <w:rsid w:val="004E5722"/>
    <w:rsid w:val="004E596C"/>
    <w:rsid w:val="004E5B42"/>
    <w:rsid w:val="004E5D45"/>
    <w:rsid w:val="004E5D6C"/>
    <w:rsid w:val="004E5FA0"/>
    <w:rsid w:val="004E604B"/>
    <w:rsid w:val="004E6189"/>
    <w:rsid w:val="004E695E"/>
    <w:rsid w:val="004E6ECE"/>
    <w:rsid w:val="004E754E"/>
    <w:rsid w:val="004E78BE"/>
    <w:rsid w:val="004E7A26"/>
    <w:rsid w:val="004E7AD8"/>
    <w:rsid w:val="004E7B1A"/>
    <w:rsid w:val="004E7DE9"/>
    <w:rsid w:val="004F04EA"/>
    <w:rsid w:val="004F0881"/>
    <w:rsid w:val="004F0C33"/>
    <w:rsid w:val="004F101A"/>
    <w:rsid w:val="004F104D"/>
    <w:rsid w:val="004F1152"/>
    <w:rsid w:val="004F166E"/>
    <w:rsid w:val="004F17EA"/>
    <w:rsid w:val="004F18D8"/>
    <w:rsid w:val="004F1952"/>
    <w:rsid w:val="004F2111"/>
    <w:rsid w:val="004F225E"/>
    <w:rsid w:val="004F229B"/>
    <w:rsid w:val="004F2733"/>
    <w:rsid w:val="004F2B92"/>
    <w:rsid w:val="004F33B0"/>
    <w:rsid w:val="004F33FA"/>
    <w:rsid w:val="004F3A7E"/>
    <w:rsid w:val="004F3C94"/>
    <w:rsid w:val="004F3DEF"/>
    <w:rsid w:val="004F4138"/>
    <w:rsid w:val="004F4254"/>
    <w:rsid w:val="004F455F"/>
    <w:rsid w:val="004F4D45"/>
    <w:rsid w:val="004F51CB"/>
    <w:rsid w:val="004F5217"/>
    <w:rsid w:val="004F5269"/>
    <w:rsid w:val="004F5A5A"/>
    <w:rsid w:val="004F5C94"/>
    <w:rsid w:val="004F5D53"/>
    <w:rsid w:val="004F5FF3"/>
    <w:rsid w:val="004F67D3"/>
    <w:rsid w:val="004F6D48"/>
    <w:rsid w:val="004F751F"/>
    <w:rsid w:val="004F7BC8"/>
    <w:rsid w:val="005009F7"/>
    <w:rsid w:val="00500F4E"/>
    <w:rsid w:val="00501747"/>
    <w:rsid w:val="00501FDB"/>
    <w:rsid w:val="005024EB"/>
    <w:rsid w:val="0050278B"/>
    <w:rsid w:val="00502C2B"/>
    <w:rsid w:val="00502C75"/>
    <w:rsid w:val="005035E1"/>
    <w:rsid w:val="00503D13"/>
    <w:rsid w:val="00503DF9"/>
    <w:rsid w:val="0050401F"/>
    <w:rsid w:val="005043F3"/>
    <w:rsid w:val="005045EE"/>
    <w:rsid w:val="00504A78"/>
    <w:rsid w:val="00504D19"/>
    <w:rsid w:val="00504EAB"/>
    <w:rsid w:val="00506507"/>
    <w:rsid w:val="00506736"/>
    <w:rsid w:val="0050695A"/>
    <w:rsid w:val="00506CD4"/>
    <w:rsid w:val="00507055"/>
    <w:rsid w:val="00507442"/>
    <w:rsid w:val="005104BF"/>
    <w:rsid w:val="0051050B"/>
    <w:rsid w:val="00510757"/>
    <w:rsid w:val="00510A5E"/>
    <w:rsid w:val="00510AC1"/>
    <w:rsid w:val="00510CD0"/>
    <w:rsid w:val="005110F9"/>
    <w:rsid w:val="005111F9"/>
    <w:rsid w:val="00511260"/>
    <w:rsid w:val="0051143D"/>
    <w:rsid w:val="0051168D"/>
    <w:rsid w:val="005118CD"/>
    <w:rsid w:val="00511C01"/>
    <w:rsid w:val="00512192"/>
    <w:rsid w:val="005126C8"/>
    <w:rsid w:val="00512D80"/>
    <w:rsid w:val="00513412"/>
    <w:rsid w:val="005134F1"/>
    <w:rsid w:val="005135E6"/>
    <w:rsid w:val="00513658"/>
    <w:rsid w:val="00513A27"/>
    <w:rsid w:val="00513D7A"/>
    <w:rsid w:val="0051422C"/>
    <w:rsid w:val="00514413"/>
    <w:rsid w:val="005144C4"/>
    <w:rsid w:val="00514A7E"/>
    <w:rsid w:val="00515764"/>
    <w:rsid w:val="00515851"/>
    <w:rsid w:val="00515AFF"/>
    <w:rsid w:val="00515ECA"/>
    <w:rsid w:val="005160C9"/>
    <w:rsid w:val="005175E5"/>
    <w:rsid w:val="00517812"/>
    <w:rsid w:val="00517BA3"/>
    <w:rsid w:val="005203C4"/>
    <w:rsid w:val="00520488"/>
    <w:rsid w:val="0052098A"/>
    <w:rsid w:val="00520B6D"/>
    <w:rsid w:val="00520D59"/>
    <w:rsid w:val="00520D66"/>
    <w:rsid w:val="005212B3"/>
    <w:rsid w:val="0052152F"/>
    <w:rsid w:val="005217D0"/>
    <w:rsid w:val="00521A9B"/>
    <w:rsid w:val="005224CB"/>
    <w:rsid w:val="005228E7"/>
    <w:rsid w:val="00522F65"/>
    <w:rsid w:val="005232C0"/>
    <w:rsid w:val="00523D5D"/>
    <w:rsid w:val="00523E45"/>
    <w:rsid w:val="00523FF5"/>
    <w:rsid w:val="005241D5"/>
    <w:rsid w:val="005245C1"/>
    <w:rsid w:val="00524727"/>
    <w:rsid w:val="00524D5C"/>
    <w:rsid w:val="00524FA1"/>
    <w:rsid w:val="00525902"/>
    <w:rsid w:val="00525C88"/>
    <w:rsid w:val="00525CC1"/>
    <w:rsid w:val="005261CF"/>
    <w:rsid w:val="0052730E"/>
    <w:rsid w:val="005278EE"/>
    <w:rsid w:val="00527D74"/>
    <w:rsid w:val="00527D7E"/>
    <w:rsid w:val="0053043D"/>
    <w:rsid w:val="00530B81"/>
    <w:rsid w:val="005313CF"/>
    <w:rsid w:val="00531472"/>
    <w:rsid w:val="00532E5A"/>
    <w:rsid w:val="0053387B"/>
    <w:rsid w:val="00533A4B"/>
    <w:rsid w:val="00533C76"/>
    <w:rsid w:val="005343A8"/>
    <w:rsid w:val="00534997"/>
    <w:rsid w:val="00535107"/>
    <w:rsid w:val="0053538D"/>
    <w:rsid w:val="00535471"/>
    <w:rsid w:val="00535C74"/>
    <w:rsid w:val="00535D1A"/>
    <w:rsid w:val="00535F64"/>
    <w:rsid w:val="00536475"/>
    <w:rsid w:val="0053692D"/>
    <w:rsid w:val="00536E3D"/>
    <w:rsid w:val="00536ECC"/>
    <w:rsid w:val="00537092"/>
    <w:rsid w:val="005370EC"/>
    <w:rsid w:val="0053743D"/>
    <w:rsid w:val="005375C5"/>
    <w:rsid w:val="0053785C"/>
    <w:rsid w:val="00537B81"/>
    <w:rsid w:val="00537BFE"/>
    <w:rsid w:val="00537F62"/>
    <w:rsid w:val="0054013D"/>
    <w:rsid w:val="0054041C"/>
    <w:rsid w:val="00540501"/>
    <w:rsid w:val="00540D4C"/>
    <w:rsid w:val="00540ED2"/>
    <w:rsid w:val="0054148E"/>
    <w:rsid w:val="005415DF"/>
    <w:rsid w:val="005416F3"/>
    <w:rsid w:val="00541877"/>
    <w:rsid w:val="00541DE1"/>
    <w:rsid w:val="00541E98"/>
    <w:rsid w:val="005422D0"/>
    <w:rsid w:val="00542486"/>
    <w:rsid w:val="00542515"/>
    <w:rsid w:val="00542600"/>
    <w:rsid w:val="00542991"/>
    <w:rsid w:val="005429F8"/>
    <w:rsid w:val="00542C85"/>
    <w:rsid w:val="005433DF"/>
    <w:rsid w:val="0054368F"/>
    <w:rsid w:val="005441EF"/>
    <w:rsid w:val="005444F9"/>
    <w:rsid w:val="00544949"/>
    <w:rsid w:val="005457E0"/>
    <w:rsid w:val="00545D73"/>
    <w:rsid w:val="00545E89"/>
    <w:rsid w:val="0054642E"/>
    <w:rsid w:val="005465AF"/>
    <w:rsid w:val="005466BE"/>
    <w:rsid w:val="00546DC6"/>
    <w:rsid w:val="00547146"/>
    <w:rsid w:val="0054733D"/>
    <w:rsid w:val="005475D5"/>
    <w:rsid w:val="00547B1A"/>
    <w:rsid w:val="00547F97"/>
    <w:rsid w:val="005503C8"/>
    <w:rsid w:val="005507B6"/>
    <w:rsid w:val="0055107B"/>
    <w:rsid w:val="005523B9"/>
    <w:rsid w:val="00552864"/>
    <w:rsid w:val="005528A0"/>
    <w:rsid w:val="00552D26"/>
    <w:rsid w:val="00552E9B"/>
    <w:rsid w:val="00553183"/>
    <w:rsid w:val="005537C3"/>
    <w:rsid w:val="005539F8"/>
    <w:rsid w:val="00553B63"/>
    <w:rsid w:val="00553EEE"/>
    <w:rsid w:val="00554BDD"/>
    <w:rsid w:val="00555215"/>
    <w:rsid w:val="00555377"/>
    <w:rsid w:val="0055550D"/>
    <w:rsid w:val="00555510"/>
    <w:rsid w:val="00555FEA"/>
    <w:rsid w:val="00556904"/>
    <w:rsid w:val="00556917"/>
    <w:rsid w:val="0055692E"/>
    <w:rsid w:val="00556AB5"/>
    <w:rsid w:val="00556AFD"/>
    <w:rsid w:val="0055721A"/>
    <w:rsid w:val="00557585"/>
    <w:rsid w:val="0056024B"/>
    <w:rsid w:val="00560324"/>
    <w:rsid w:val="005603BE"/>
    <w:rsid w:val="00560AEC"/>
    <w:rsid w:val="00560D9F"/>
    <w:rsid w:val="00561071"/>
    <w:rsid w:val="0056119D"/>
    <w:rsid w:val="00561290"/>
    <w:rsid w:val="00561345"/>
    <w:rsid w:val="0056154A"/>
    <w:rsid w:val="00561A0A"/>
    <w:rsid w:val="005623ED"/>
    <w:rsid w:val="00562782"/>
    <w:rsid w:val="00562821"/>
    <w:rsid w:val="00562D74"/>
    <w:rsid w:val="00563352"/>
    <w:rsid w:val="00563523"/>
    <w:rsid w:val="0056387B"/>
    <w:rsid w:val="00563AC8"/>
    <w:rsid w:val="005647E1"/>
    <w:rsid w:val="00564F29"/>
    <w:rsid w:val="00565313"/>
    <w:rsid w:val="005657A2"/>
    <w:rsid w:val="00565A8B"/>
    <w:rsid w:val="00565F29"/>
    <w:rsid w:val="00565F86"/>
    <w:rsid w:val="00566C5E"/>
    <w:rsid w:val="00566D64"/>
    <w:rsid w:val="0056754C"/>
    <w:rsid w:val="00567EF9"/>
    <w:rsid w:val="005700F7"/>
    <w:rsid w:val="005703FB"/>
    <w:rsid w:val="0057079B"/>
    <w:rsid w:val="005710E0"/>
    <w:rsid w:val="005712BE"/>
    <w:rsid w:val="00571951"/>
    <w:rsid w:val="005729D4"/>
    <w:rsid w:val="00573F4B"/>
    <w:rsid w:val="00574142"/>
    <w:rsid w:val="005742D6"/>
    <w:rsid w:val="005749D6"/>
    <w:rsid w:val="00574ABD"/>
    <w:rsid w:val="00574BC1"/>
    <w:rsid w:val="00574FE3"/>
    <w:rsid w:val="00575A43"/>
    <w:rsid w:val="00575CCA"/>
    <w:rsid w:val="0057610F"/>
    <w:rsid w:val="00576A27"/>
    <w:rsid w:val="00576C36"/>
    <w:rsid w:val="00576DD7"/>
    <w:rsid w:val="00576EDD"/>
    <w:rsid w:val="00576FB9"/>
    <w:rsid w:val="0057753E"/>
    <w:rsid w:val="005779C5"/>
    <w:rsid w:val="00577AC3"/>
    <w:rsid w:val="00577BE0"/>
    <w:rsid w:val="00580164"/>
    <w:rsid w:val="0058026A"/>
    <w:rsid w:val="005803CC"/>
    <w:rsid w:val="005805CF"/>
    <w:rsid w:val="0058062F"/>
    <w:rsid w:val="005806D2"/>
    <w:rsid w:val="00580994"/>
    <w:rsid w:val="00580B95"/>
    <w:rsid w:val="00580C9F"/>
    <w:rsid w:val="00580DB6"/>
    <w:rsid w:val="00580DB8"/>
    <w:rsid w:val="00580DD6"/>
    <w:rsid w:val="00580FC2"/>
    <w:rsid w:val="00581639"/>
    <w:rsid w:val="0058176A"/>
    <w:rsid w:val="0058187E"/>
    <w:rsid w:val="00581929"/>
    <w:rsid w:val="00581F88"/>
    <w:rsid w:val="00582771"/>
    <w:rsid w:val="00582858"/>
    <w:rsid w:val="00582C04"/>
    <w:rsid w:val="00582EA0"/>
    <w:rsid w:val="0058304A"/>
    <w:rsid w:val="00583274"/>
    <w:rsid w:val="00583B4D"/>
    <w:rsid w:val="00583D12"/>
    <w:rsid w:val="00583DB0"/>
    <w:rsid w:val="00583EE8"/>
    <w:rsid w:val="005842A1"/>
    <w:rsid w:val="0058439E"/>
    <w:rsid w:val="00584402"/>
    <w:rsid w:val="005845F1"/>
    <w:rsid w:val="00584B50"/>
    <w:rsid w:val="00585143"/>
    <w:rsid w:val="00585457"/>
    <w:rsid w:val="00585770"/>
    <w:rsid w:val="005858DA"/>
    <w:rsid w:val="00586321"/>
    <w:rsid w:val="00586914"/>
    <w:rsid w:val="00586DC1"/>
    <w:rsid w:val="00586E4C"/>
    <w:rsid w:val="00587249"/>
    <w:rsid w:val="005872BD"/>
    <w:rsid w:val="00587B24"/>
    <w:rsid w:val="00587BD5"/>
    <w:rsid w:val="00587E61"/>
    <w:rsid w:val="0059019E"/>
    <w:rsid w:val="005901B5"/>
    <w:rsid w:val="00590CA4"/>
    <w:rsid w:val="005913D7"/>
    <w:rsid w:val="005924ED"/>
    <w:rsid w:val="00592EE6"/>
    <w:rsid w:val="0059304E"/>
    <w:rsid w:val="00593665"/>
    <w:rsid w:val="0059397E"/>
    <w:rsid w:val="00593E38"/>
    <w:rsid w:val="00594123"/>
    <w:rsid w:val="005941C1"/>
    <w:rsid w:val="00594534"/>
    <w:rsid w:val="00594EE9"/>
    <w:rsid w:val="005957F2"/>
    <w:rsid w:val="005958F1"/>
    <w:rsid w:val="00595D20"/>
    <w:rsid w:val="00596782"/>
    <w:rsid w:val="00596788"/>
    <w:rsid w:val="00597131"/>
    <w:rsid w:val="0059738D"/>
    <w:rsid w:val="0059779F"/>
    <w:rsid w:val="00597A15"/>
    <w:rsid w:val="00597C54"/>
    <w:rsid w:val="00597C68"/>
    <w:rsid w:val="00597E51"/>
    <w:rsid w:val="005A011F"/>
    <w:rsid w:val="005A02F6"/>
    <w:rsid w:val="005A085E"/>
    <w:rsid w:val="005A088E"/>
    <w:rsid w:val="005A0ACB"/>
    <w:rsid w:val="005A0EBB"/>
    <w:rsid w:val="005A0EDB"/>
    <w:rsid w:val="005A0FF2"/>
    <w:rsid w:val="005A105D"/>
    <w:rsid w:val="005A14EF"/>
    <w:rsid w:val="005A17F4"/>
    <w:rsid w:val="005A1D00"/>
    <w:rsid w:val="005A2589"/>
    <w:rsid w:val="005A2619"/>
    <w:rsid w:val="005A2791"/>
    <w:rsid w:val="005A27A8"/>
    <w:rsid w:val="005A2891"/>
    <w:rsid w:val="005A30F4"/>
    <w:rsid w:val="005A34BD"/>
    <w:rsid w:val="005A35FD"/>
    <w:rsid w:val="005A3717"/>
    <w:rsid w:val="005A3B65"/>
    <w:rsid w:val="005A4027"/>
    <w:rsid w:val="005A41DC"/>
    <w:rsid w:val="005A4F1F"/>
    <w:rsid w:val="005A51CA"/>
    <w:rsid w:val="005A5A7F"/>
    <w:rsid w:val="005A6EDC"/>
    <w:rsid w:val="005A7A29"/>
    <w:rsid w:val="005A7A8A"/>
    <w:rsid w:val="005A7E97"/>
    <w:rsid w:val="005B058F"/>
    <w:rsid w:val="005B0876"/>
    <w:rsid w:val="005B0D07"/>
    <w:rsid w:val="005B0D50"/>
    <w:rsid w:val="005B0E69"/>
    <w:rsid w:val="005B11E3"/>
    <w:rsid w:val="005B1C83"/>
    <w:rsid w:val="005B1D4F"/>
    <w:rsid w:val="005B2344"/>
    <w:rsid w:val="005B2411"/>
    <w:rsid w:val="005B2FFD"/>
    <w:rsid w:val="005B30EF"/>
    <w:rsid w:val="005B3403"/>
    <w:rsid w:val="005B3564"/>
    <w:rsid w:val="005B3792"/>
    <w:rsid w:val="005B3A30"/>
    <w:rsid w:val="005B3C33"/>
    <w:rsid w:val="005B4311"/>
    <w:rsid w:val="005B47E0"/>
    <w:rsid w:val="005B47E2"/>
    <w:rsid w:val="005B487C"/>
    <w:rsid w:val="005B4C26"/>
    <w:rsid w:val="005B4FEE"/>
    <w:rsid w:val="005B554F"/>
    <w:rsid w:val="005B5CFE"/>
    <w:rsid w:val="005B5F33"/>
    <w:rsid w:val="005B6B5F"/>
    <w:rsid w:val="005B6B81"/>
    <w:rsid w:val="005B77EC"/>
    <w:rsid w:val="005C0756"/>
    <w:rsid w:val="005C0786"/>
    <w:rsid w:val="005C0EC7"/>
    <w:rsid w:val="005C1804"/>
    <w:rsid w:val="005C1C0C"/>
    <w:rsid w:val="005C235D"/>
    <w:rsid w:val="005C27BD"/>
    <w:rsid w:val="005C2DBB"/>
    <w:rsid w:val="005C3946"/>
    <w:rsid w:val="005C3E3A"/>
    <w:rsid w:val="005C3F34"/>
    <w:rsid w:val="005C45FB"/>
    <w:rsid w:val="005C4792"/>
    <w:rsid w:val="005C4C4B"/>
    <w:rsid w:val="005C4F32"/>
    <w:rsid w:val="005C5456"/>
    <w:rsid w:val="005C5DFB"/>
    <w:rsid w:val="005C5F38"/>
    <w:rsid w:val="005C6A19"/>
    <w:rsid w:val="005C6B8B"/>
    <w:rsid w:val="005C743F"/>
    <w:rsid w:val="005C793A"/>
    <w:rsid w:val="005C7D2B"/>
    <w:rsid w:val="005C7E24"/>
    <w:rsid w:val="005C7E38"/>
    <w:rsid w:val="005D072B"/>
    <w:rsid w:val="005D129E"/>
    <w:rsid w:val="005D1336"/>
    <w:rsid w:val="005D19CF"/>
    <w:rsid w:val="005D25C8"/>
    <w:rsid w:val="005D2735"/>
    <w:rsid w:val="005D2809"/>
    <w:rsid w:val="005D280C"/>
    <w:rsid w:val="005D2E75"/>
    <w:rsid w:val="005D3755"/>
    <w:rsid w:val="005D3D4F"/>
    <w:rsid w:val="005D3E12"/>
    <w:rsid w:val="005D3EB7"/>
    <w:rsid w:val="005D3F4A"/>
    <w:rsid w:val="005D42FB"/>
    <w:rsid w:val="005D436F"/>
    <w:rsid w:val="005D4B54"/>
    <w:rsid w:val="005D5594"/>
    <w:rsid w:val="005D5B6D"/>
    <w:rsid w:val="005D5F3D"/>
    <w:rsid w:val="005D68C1"/>
    <w:rsid w:val="005D6A42"/>
    <w:rsid w:val="005D6AA6"/>
    <w:rsid w:val="005D6C9B"/>
    <w:rsid w:val="005D736C"/>
    <w:rsid w:val="005D7CF7"/>
    <w:rsid w:val="005D7E9A"/>
    <w:rsid w:val="005D7F13"/>
    <w:rsid w:val="005E003C"/>
    <w:rsid w:val="005E0179"/>
    <w:rsid w:val="005E0289"/>
    <w:rsid w:val="005E02FA"/>
    <w:rsid w:val="005E04DB"/>
    <w:rsid w:val="005E1151"/>
    <w:rsid w:val="005E1474"/>
    <w:rsid w:val="005E1C3D"/>
    <w:rsid w:val="005E231C"/>
    <w:rsid w:val="005E2A04"/>
    <w:rsid w:val="005E2ADA"/>
    <w:rsid w:val="005E2BB8"/>
    <w:rsid w:val="005E2DC6"/>
    <w:rsid w:val="005E2DDC"/>
    <w:rsid w:val="005E3EA9"/>
    <w:rsid w:val="005E3FBA"/>
    <w:rsid w:val="005E41E9"/>
    <w:rsid w:val="005E4414"/>
    <w:rsid w:val="005E4624"/>
    <w:rsid w:val="005E478F"/>
    <w:rsid w:val="005E4908"/>
    <w:rsid w:val="005E49E9"/>
    <w:rsid w:val="005E5171"/>
    <w:rsid w:val="005E5F70"/>
    <w:rsid w:val="005E602B"/>
    <w:rsid w:val="005E61C5"/>
    <w:rsid w:val="005E6B84"/>
    <w:rsid w:val="005E6BB4"/>
    <w:rsid w:val="005E6EC6"/>
    <w:rsid w:val="005E76F0"/>
    <w:rsid w:val="005E796E"/>
    <w:rsid w:val="005E7BB4"/>
    <w:rsid w:val="005E7CCE"/>
    <w:rsid w:val="005F0137"/>
    <w:rsid w:val="005F122D"/>
    <w:rsid w:val="005F140D"/>
    <w:rsid w:val="005F18E0"/>
    <w:rsid w:val="005F1B07"/>
    <w:rsid w:val="005F2695"/>
    <w:rsid w:val="005F2B4C"/>
    <w:rsid w:val="005F2C03"/>
    <w:rsid w:val="005F2EE5"/>
    <w:rsid w:val="005F2FC7"/>
    <w:rsid w:val="005F301F"/>
    <w:rsid w:val="005F320F"/>
    <w:rsid w:val="005F3521"/>
    <w:rsid w:val="005F435B"/>
    <w:rsid w:val="005F459E"/>
    <w:rsid w:val="005F4C29"/>
    <w:rsid w:val="005F4D11"/>
    <w:rsid w:val="005F50AB"/>
    <w:rsid w:val="005F53A5"/>
    <w:rsid w:val="005F53B0"/>
    <w:rsid w:val="005F53EA"/>
    <w:rsid w:val="005F5A58"/>
    <w:rsid w:val="005F5D17"/>
    <w:rsid w:val="005F6195"/>
    <w:rsid w:val="005F6291"/>
    <w:rsid w:val="005F65C0"/>
    <w:rsid w:val="005F6D7D"/>
    <w:rsid w:val="005F7225"/>
    <w:rsid w:val="005F763B"/>
    <w:rsid w:val="005F785D"/>
    <w:rsid w:val="006003FF"/>
    <w:rsid w:val="00600496"/>
    <w:rsid w:val="00600563"/>
    <w:rsid w:val="0060089B"/>
    <w:rsid w:val="00600B37"/>
    <w:rsid w:val="00600EC1"/>
    <w:rsid w:val="006011F3"/>
    <w:rsid w:val="006013C4"/>
    <w:rsid w:val="00601FD8"/>
    <w:rsid w:val="006026D9"/>
    <w:rsid w:val="00602884"/>
    <w:rsid w:val="0060294C"/>
    <w:rsid w:val="00602B9E"/>
    <w:rsid w:val="00602C5F"/>
    <w:rsid w:val="00602E0C"/>
    <w:rsid w:val="0060335F"/>
    <w:rsid w:val="006033D4"/>
    <w:rsid w:val="00603652"/>
    <w:rsid w:val="00603811"/>
    <w:rsid w:val="00603CCC"/>
    <w:rsid w:val="00603D83"/>
    <w:rsid w:val="00603DBA"/>
    <w:rsid w:val="0060440A"/>
    <w:rsid w:val="00604621"/>
    <w:rsid w:val="0060468C"/>
    <w:rsid w:val="00604849"/>
    <w:rsid w:val="00604CE9"/>
    <w:rsid w:val="00604FAE"/>
    <w:rsid w:val="006050A8"/>
    <w:rsid w:val="0060527B"/>
    <w:rsid w:val="00605614"/>
    <w:rsid w:val="00605F72"/>
    <w:rsid w:val="00606018"/>
    <w:rsid w:val="006060B6"/>
    <w:rsid w:val="006060B8"/>
    <w:rsid w:val="0060626B"/>
    <w:rsid w:val="00606538"/>
    <w:rsid w:val="00606908"/>
    <w:rsid w:val="006079DC"/>
    <w:rsid w:val="00607D8C"/>
    <w:rsid w:val="00610539"/>
    <w:rsid w:val="00610C02"/>
    <w:rsid w:val="006112C6"/>
    <w:rsid w:val="00611789"/>
    <w:rsid w:val="00611C32"/>
    <w:rsid w:val="00611EE6"/>
    <w:rsid w:val="00612243"/>
    <w:rsid w:val="00612703"/>
    <w:rsid w:val="0061381F"/>
    <w:rsid w:val="00613886"/>
    <w:rsid w:val="00613CDC"/>
    <w:rsid w:val="00613DC6"/>
    <w:rsid w:val="00614527"/>
    <w:rsid w:val="00614737"/>
    <w:rsid w:val="00614966"/>
    <w:rsid w:val="00614C01"/>
    <w:rsid w:val="00614C1A"/>
    <w:rsid w:val="0061554C"/>
    <w:rsid w:val="00615762"/>
    <w:rsid w:val="00615890"/>
    <w:rsid w:val="006158A2"/>
    <w:rsid w:val="00615CAA"/>
    <w:rsid w:val="00616158"/>
    <w:rsid w:val="00616337"/>
    <w:rsid w:val="0061698B"/>
    <w:rsid w:val="00616B4E"/>
    <w:rsid w:val="00616BD4"/>
    <w:rsid w:val="0061772E"/>
    <w:rsid w:val="00617C84"/>
    <w:rsid w:val="006205B0"/>
    <w:rsid w:val="00620A83"/>
    <w:rsid w:val="00620E3A"/>
    <w:rsid w:val="006215C8"/>
    <w:rsid w:val="00621BB1"/>
    <w:rsid w:val="00622572"/>
    <w:rsid w:val="0062269C"/>
    <w:rsid w:val="00622A96"/>
    <w:rsid w:val="00622B75"/>
    <w:rsid w:val="00622CE5"/>
    <w:rsid w:val="006231CF"/>
    <w:rsid w:val="006239D4"/>
    <w:rsid w:val="00623E1C"/>
    <w:rsid w:val="00624547"/>
    <w:rsid w:val="00625372"/>
    <w:rsid w:val="00625B0B"/>
    <w:rsid w:val="00625CC5"/>
    <w:rsid w:val="00625F85"/>
    <w:rsid w:val="006263DE"/>
    <w:rsid w:val="00626B09"/>
    <w:rsid w:val="00626D19"/>
    <w:rsid w:val="00626F68"/>
    <w:rsid w:val="0062716C"/>
    <w:rsid w:val="006272E8"/>
    <w:rsid w:val="0062733E"/>
    <w:rsid w:val="00627520"/>
    <w:rsid w:val="0062771C"/>
    <w:rsid w:val="00627907"/>
    <w:rsid w:val="00627CC9"/>
    <w:rsid w:val="00630512"/>
    <w:rsid w:val="00630970"/>
    <w:rsid w:val="00630981"/>
    <w:rsid w:val="00630BFA"/>
    <w:rsid w:val="00630C6B"/>
    <w:rsid w:val="006314A4"/>
    <w:rsid w:val="00631521"/>
    <w:rsid w:val="0063198C"/>
    <w:rsid w:val="00631A11"/>
    <w:rsid w:val="00631B50"/>
    <w:rsid w:val="00632032"/>
    <w:rsid w:val="00632C2F"/>
    <w:rsid w:val="00633030"/>
    <w:rsid w:val="006339E9"/>
    <w:rsid w:val="00633E79"/>
    <w:rsid w:val="00633EAC"/>
    <w:rsid w:val="006340F8"/>
    <w:rsid w:val="006341C4"/>
    <w:rsid w:val="006344BC"/>
    <w:rsid w:val="0063492F"/>
    <w:rsid w:val="00634C6B"/>
    <w:rsid w:val="00634DF3"/>
    <w:rsid w:val="00634E2C"/>
    <w:rsid w:val="00634F62"/>
    <w:rsid w:val="00635282"/>
    <w:rsid w:val="0063641C"/>
    <w:rsid w:val="006365F0"/>
    <w:rsid w:val="00636A9C"/>
    <w:rsid w:val="00636BDC"/>
    <w:rsid w:val="0063732A"/>
    <w:rsid w:val="006377AB"/>
    <w:rsid w:val="00637B51"/>
    <w:rsid w:val="0064003E"/>
    <w:rsid w:val="00640EFA"/>
    <w:rsid w:val="00640F2A"/>
    <w:rsid w:val="0064121F"/>
    <w:rsid w:val="00641246"/>
    <w:rsid w:val="0064147D"/>
    <w:rsid w:val="00641901"/>
    <w:rsid w:val="006419E1"/>
    <w:rsid w:val="00641E76"/>
    <w:rsid w:val="00642242"/>
    <w:rsid w:val="0064225D"/>
    <w:rsid w:val="0064231C"/>
    <w:rsid w:val="006423A1"/>
    <w:rsid w:val="0064250E"/>
    <w:rsid w:val="00642854"/>
    <w:rsid w:val="006429A5"/>
    <w:rsid w:val="00642F2C"/>
    <w:rsid w:val="00643637"/>
    <w:rsid w:val="006436F9"/>
    <w:rsid w:val="00643934"/>
    <w:rsid w:val="00643A5D"/>
    <w:rsid w:val="006442DA"/>
    <w:rsid w:val="00645255"/>
    <w:rsid w:val="006452D8"/>
    <w:rsid w:val="00645997"/>
    <w:rsid w:val="00645E37"/>
    <w:rsid w:val="0064665F"/>
    <w:rsid w:val="00646C56"/>
    <w:rsid w:val="00646D63"/>
    <w:rsid w:val="0064725E"/>
    <w:rsid w:val="00647831"/>
    <w:rsid w:val="00650932"/>
    <w:rsid w:val="00650E0D"/>
    <w:rsid w:val="0065146F"/>
    <w:rsid w:val="0065191E"/>
    <w:rsid w:val="00651D23"/>
    <w:rsid w:val="00651F1C"/>
    <w:rsid w:val="0065200C"/>
    <w:rsid w:val="00652398"/>
    <w:rsid w:val="00652742"/>
    <w:rsid w:val="0065274F"/>
    <w:rsid w:val="00652D1C"/>
    <w:rsid w:val="00653061"/>
    <w:rsid w:val="00653065"/>
    <w:rsid w:val="00653224"/>
    <w:rsid w:val="00653640"/>
    <w:rsid w:val="006539A0"/>
    <w:rsid w:val="00653C9D"/>
    <w:rsid w:val="00653D7A"/>
    <w:rsid w:val="00654489"/>
    <w:rsid w:val="0065481B"/>
    <w:rsid w:val="0065547B"/>
    <w:rsid w:val="0065568E"/>
    <w:rsid w:val="006556A1"/>
    <w:rsid w:val="006559C6"/>
    <w:rsid w:val="00655A55"/>
    <w:rsid w:val="00655A5F"/>
    <w:rsid w:val="00655C8A"/>
    <w:rsid w:val="006566BC"/>
    <w:rsid w:val="00656F63"/>
    <w:rsid w:val="006577C2"/>
    <w:rsid w:val="00657831"/>
    <w:rsid w:val="006579F1"/>
    <w:rsid w:val="00657DEF"/>
    <w:rsid w:val="00657EA5"/>
    <w:rsid w:val="00660370"/>
    <w:rsid w:val="006607C2"/>
    <w:rsid w:val="006610F0"/>
    <w:rsid w:val="006619F8"/>
    <w:rsid w:val="00661B5E"/>
    <w:rsid w:val="00662043"/>
    <w:rsid w:val="006620E9"/>
    <w:rsid w:val="00662303"/>
    <w:rsid w:val="006627FC"/>
    <w:rsid w:val="00662938"/>
    <w:rsid w:val="00662CC3"/>
    <w:rsid w:val="006630F3"/>
    <w:rsid w:val="00663109"/>
    <w:rsid w:val="0066348C"/>
    <w:rsid w:val="006636D1"/>
    <w:rsid w:val="00664083"/>
    <w:rsid w:val="00664283"/>
    <w:rsid w:val="006645A9"/>
    <w:rsid w:val="0066488F"/>
    <w:rsid w:val="00664A26"/>
    <w:rsid w:val="006653A2"/>
    <w:rsid w:val="006655B9"/>
    <w:rsid w:val="006657C7"/>
    <w:rsid w:val="00665AB2"/>
    <w:rsid w:val="006664FF"/>
    <w:rsid w:val="00666894"/>
    <w:rsid w:val="006670C3"/>
    <w:rsid w:val="00667125"/>
    <w:rsid w:val="00667151"/>
    <w:rsid w:val="006671CD"/>
    <w:rsid w:val="00667D93"/>
    <w:rsid w:val="00667E72"/>
    <w:rsid w:val="0067025D"/>
    <w:rsid w:val="00670408"/>
    <w:rsid w:val="0067042A"/>
    <w:rsid w:val="006704AD"/>
    <w:rsid w:val="006707DB"/>
    <w:rsid w:val="00670B6B"/>
    <w:rsid w:val="00670BB2"/>
    <w:rsid w:val="00670C6A"/>
    <w:rsid w:val="006710A2"/>
    <w:rsid w:val="00671392"/>
    <w:rsid w:val="00671465"/>
    <w:rsid w:val="0067176F"/>
    <w:rsid w:val="006717C3"/>
    <w:rsid w:val="00672302"/>
    <w:rsid w:val="00672BCF"/>
    <w:rsid w:val="00672D1D"/>
    <w:rsid w:val="006735D6"/>
    <w:rsid w:val="00673A50"/>
    <w:rsid w:val="006748A5"/>
    <w:rsid w:val="00674EB1"/>
    <w:rsid w:val="00675173"/>
    <w:rsid w:val="00675550"/>
    <w:rsid w:val="00675591"/>
    <w:rsid w:val="00675A33"/>
    <w:rsid w:val="0067623C"/>
    <w:rsid w:val="00676333"/>
    <w:rsid w:val="0067697A"/>
    <w:rsid w:val="006773B3"/>
    <w:rsid w:val="006775F9"/>
    <w:rsid w:val="00677949"/>
    <w:rsid w:val="00677A4C"/>
    <w:rsid w:val="00677C6A"/>
    <w:rsid w:val="00677ECC"/>
    <w:rsid w:val="0068041C"/>
    <w:rsid w:val="006804F7"/>
    <w:rsid w:val="00680572"/>
    <w:rsid w:val="00680B6A"/>
    <w:rsid w:val="00680F41"/>
    <w:rsid w:val="0068166D"/>
    <w:rsid w:val="00681858"/>
    <w:rsid w:val="00681E38"/>
    <w:rsid w:val="00682501"/>
    <w:rsid w:val="00682636"/>
    <w:rsid w:val="006829C6"/>
    <w:rsid w:val="006833BB"/>
    <w:rsid w:val="00683E6E"/>
    <w:rsid w:val="006840BB"/>
    <w:rsid w:val="00684B6D"/>
    <w:rsid w:val="00684BF5"/>
    <w:rsid w:val="00684DE0"/>
    <w:rsid w:val="0068517A"/>
    <w:rsid w:val="0068526D"/>
    <w:rsid w:val="006853CC"/>
    <w:rsid w:val="00685D09"/>
    <w:rsid w:val="00686017"/>
    <w:rsid w:val="00686616"/>
    <w:rsid w:val="006866BF"/>
    <w:rsid w:val="006866CF"/>
    <w:rsid w:val="00686B8B"/>
    <w:rsid w:val="00686F37"/>
    <w:rsid w:val="00687197"/>
    <w:rsid w:val="00687468"/>
    <w:rsid w:val="00687598"/>
    <w:rsid w:val="00690184"/>
    <w:rsid w:val="006902C0"/>
    <w:rsid w:val="006902EB"/>
    <w:rsid w:val="00690A79"/>
    <w:rsid w:val="00690FF7"/>
    <w:rsid w:val="00691064"/>
    <w:rsid w:val="00691733"/>
    <w:rsid w:val="006917CE"/>
    <w:rsid w:val="00691C02"/>
    <w:rsid w:val="00691E2D"/>
    <w:rsid w:val="00692344"/>
    <w:rsid w:val="0069283C"/>
    <w:rsid w:val="00692D69"/>
    <w:rsid w:val="006935DB"/>
    <w:rsid w:val="00693DB9"/>
    <w:rsid w:val="0069412D"/>
    <w:rsid w:val="00694839"/>
    <w:rsid w:val="00694C99"/>
    <w:rsid w:val="00694F2C"/>
    <w:rsid w:val="00694FB7"/>
    <w:rsid w:val="00695AB8"/>
    <w:rsid w:val="00695BCA"/>
    <w:rsid w:val="00695E59"/>
    <w:rsid w:val="00696938"/>
    <w:rsid w:val="00697034"/>
    <w:rsid w:val="006972EA"/>
    <w:rsid w:val="00697C30"/>
    <w:rsid w:val="006A04D0"/>
    <w:rsid w:val="006A1474"/>
    <w:rsid w:val="006A1840"/>
    <w:rsid w:val="006A18C5"/>
    <w:rsid w:val="006A1B5F"/>
    <w:rsid w:val="006A1C7A"/>
    <w:rsid w:val="006A1E78"/>
    <w:rsid w:val="006A2247"/>
    <w:rsid w:val="006A243B"/>
    <w:rsid w:val="006A294A"/>
    <w:rsid w:val="006A2C9A"/>
    <w:rsid w:val="006A3490"/>
    <w:rsid w:val="006A35DB"/>
    <w:rsid w:val="006A373D"/>
    <w:rsid w:val="006A3886"/>
    <w:rsid w:val="006A3A83"/>
    <w:rsid w:val="006A4313"/>
    <w:rsid w:val="006A4373"/>
    <w:rsid w:val="006A4391"/>
    <w:rsid w:val="006A4FD4"/>
    <w:rsid w:val="006A50C0"/>
    <w:rsid w:val="006A5389"/>
    <w:rsid w:val="006A555F"/>
    <w:rsid w:val="006A5CBC"/>
    <w:rsid w:val="006A63B3"/>
    <w:rsid w:val="006A6523"/>
    <w:rsid w:val="006A653B"/>
    <w:rsid w:val="006A66BA"/>
    <w:rsid w:val="006A692F"/>
    <w:rsid w:val="006A6943"/>
    <w:rsid w:val="006A70DF"/>
    <w:rsid w:val="006A74EE"/>
    <w:rsid w:val="006B089B"/>
    <w:rsid w:val="006B0A21"/>
    <w:rsid w:val="006B0A87"/>
    <w:rsid w:val="006B1018"/>
    <w:rsid w:val="006B110C"/>
    <w:rsid w:val="006B1587"/>
    <w:rsid w:val="006B237C"/>
    <w:rsid w:val="006B26AF"/>
    <w:rsid w:val="006B26E3"/>
    <w:rsid w:val="006B2822"/>
    <w:rsid w:val="006B2EBC"/>
    <w:rsid w:val="006B3004"/>
    <w:rsid w:val="006B30FA"/>
    <w:rsid w:val="006B3308"/>
    <w:rsid w:val="006B3836"/>
    <w:rsid w:val="006B3CC3"/>
    <w:rsid w:val="006B3CDF"/>
    <w:rsid w:val="006B3F39"/>
    <w:rsid w:val="006B3F7D"/>
    <w:rsid w:val="006B48D4"/>
    <w:rsid w:val="006B49E7"/>
    <w:rsid w:val="006B4B76"/>
    <w:rsid w:val="006B4F02"/>
    <w:rsid w:val="006B4F62"/>
    <w:rsid w:val="006B5A70"/>
    <w:rsid w:val="006B5D17"/>
    <w:rsid w:val="006B5D24"/>
    <w:rsid w:val="006B5E02"/>
    <w:rsid w:val="006B5E04"/>
    <w:rsid w:val="006B6050"/>
    <w:rsid w:val="006B62AE"/>
    <w:rsid w:val="006B632D"/>
    <w:rsid w:val="006B660E"/>
    <w:rsid w:val="006B68E0"/>
    <w:rsid w:val="006B6E43"/>
    <w:rsid w:val="006B708D"/>
    <w:rsid w:val="006B73A1"/>
    <w:rsid w:val="006B744B"/>
    <w:rsid w:val="006B74AA"/>
    <w:rsid w:val="006B7E2B"/>
    <w:rsid w:val="006C037B"/>
    <w:rsid w:val="006C058E"/>
    <w:rsid w:val="006C05B4"/>
    <w:rsid w:val="006C05F3"/>
    <w:rsid w:val="006C0993"/>
    <w:rsid w:val="006C1691"/>
    <w:rsid w:val="006C1C8F"/>
    <w:rsid w:val="006C1DF9"/>
    <w:rsid w:val="006C2155"/>
    <w:rsid w:val="006C2256"/>
    <w:rsid w:val="006C241B"/>
    <w:rsid w:val="006C248B"/>
    <w:rsid w:val="006C2929"/>
    <w:rsid w:val="006C2A42"/>
    <w:rsid w:val="006C2EE2"/>
    <w:rsid w:val="006C30C8"/>
    <w:rsid w:val="006C31BB"/>
    <w:rsid w:val="006C3664"/>
    <w:rsid w:val="006C3686"/>
    <w:rsid w:val="006C3B13"/>
    <w:rsid w:val="006C3DC3"/>
    <w:rsid w:val="006C41FA"/>
    <w:rsid w:val="006C49A0"/>
    <w:rsid w:val="006C4CF4"/>
    <w:rsid w:val="006C55F4"/>
    <w:rsid w:val="006C5C01"/>
    <w:rsid w:val="006C5F5C"/>
    <w:rsid w:val="006C65E2"/>
    <w:rsid w:val="006C6780"/>
    <w:rsid w:val="006C6F49"/>
    <w:rsid w:val="006C7036"/>
    <w:rsid w:val="006D043C"/>
    <w:rsid w:val="006D0C49"/>
    <w:rsid w:val="006D14AE"/>
    <w:rsid w:val="006D32E2"/>
    <w:rsid w:val="006D35C5"/>
    <w:rsid w:val="006D3ED0"/>
    <w:rsid w:val="006D3EF7"/>
    <w:rsid w:val="006D400E"/>
    <w:rsid w:val="006D45BB"/>
    <w:rsid w:val="006D4678"/>
    <w:rsid w:val="006D478A"/>
    <w:rsid w:val="006D47DD"/>
    <w:rsid w:val="006D485A"/>
    <w:rsid w:val="006D5405"/>
    <w:rsid w:val="006D5E25"/>
    <w:rsid w:val="006D6198"/>
    <w:rsid w:val="006D62CC"/>
    <w:rsid w:val="006D68C3"/>
    <w:rsid w:val="006D69BD"/>
    <w:rsid w:val="006D69C5"/>
    <w:rsid w:val="006D6AB5"/>
    <w:rsid w:val="006D6BC5"/>
    <w:rsid w:val="006D6BE5"/>
    <w:rsid w:val="006D6D56"/>
    <w:rsid w:val="006D70D2"/>
    <w:rsid w:val="006D743E"/>
    <w:rsid w:val="006D7F9D"/>
    <w:rsid w:val="006E000F"/>
    <w:rsid w:val="006E04A1"/>
    <w:rsid w:val="006E0560"/>
    <w:rsid w:val="006E05A0"/>
    <w:rsid w:val="006E0733"/>
    <w:rsid w:val="006E0975"/>
    <w:rsid w:val="006E09AB"/>
    <w:rsid w:val="006E0CA6"/>
    <w:rsid w:val="006E0DF9"/>
    <w:rsid w:val="006E0E96"/>
    <w:rsid w:val="006E1189"/>
    <w:rsid w:val="006E13B1"/>
    <w:rsid w:val="006E140B"/>
    <w:rsid w:val="006E17C2"/>
    <w:rsid w:val="006E1818"/>
    <w:rsid w:val="006E1ABC"/>
    <w:rsid w:val="006E1B6B"/>
    <w:rsid w:val="006E239F"/>
    <w:rsid w:val="006E31C3"/>
    <w:rsid w:val="006E31CE"/>
    <w:rsid w:val="006E3491"/>
    <w:rsid w:val="006E41C3"/>
    <w:rsid w:val="006E431E"/>
    <w:rsid w:val="006E442D"/>
    <w:rsid w:val="006E447A"/>
    <w:rsid w:val="006E5095"/>
    <w:rsid w:val="006E537F"/>
    <w:rsid w:val="006E5766"/>
    <w:rsid w:val="006E5DBC"/>
    <w:rsid w:val="006E6509"/>
    <w:rsid w:val="006E6F3E"/>
    <w:rsid w:val="006E741E"/>
    <w:rsid w:val="006E7DA7"/>
    <w:rsid w:val="006F00AD"/>
    <w:rsid w:val="006F03CE"/>
    <w:rsid w:val="006F0E5C"/>
    <w:rsid w:val="006F143E"/>
    <w:rsid w:val="006F1804"/>
    <w:rsid w:val="006F1A4E"/>
    <w:rsid w:val="006F1E42"/>
    <w:rsid w:val="006F1E55"/>
    <w:rsid w:val="006F1E97"/>
    <w:rsid w:val="006F1F97"/>
    <w:rsid w:val="006F1FEF"/>
    <w:rsid w:val="006F2011"/>
    <w:rsid w:val="006F20BD"/>
    <w:rsid w:val="006F2934"/>
    <w:rsid w:val="006F31CC"/>
    <w:rsid w:val="006F37AB"/>
    <w:rsid w:val="006F3B25"/>
    <w:rsid w:val="006F3DA0"/>
    <w:rsid w:val="006F4BD4"/>
    <w:rsid w:val="006F5077"/>
    <w:rsid w:val="006F52E3"/>
    <w:rsid w:val="006F531C"/>
    <w:rsid w:val="006F53DE"/>
    <w:rsid w:val="006F548F"/>
    <w:rsid w:val="006F5508"/>
    <w:rsid w:val="006F5A34"/>
    <w:rsid w:val="006F5A44"/>
    <w:rsid w:val="006F5C26"/>
    <w:rsid w:val="006F5FF0"/>
    <w:rsid w:val="006F693D"/>
    <w:rsid w:val="006F6E48"/>
    <w:rsid w:val="006F7050"/>
    <w:rsid w:val="006F7144"/>
    <w:rsid w:val="006F73B9"/>
    <w:rsid w:val="006F74A0"/>
    <w:rsid w:val="006F769E"/>
    <w:rsid w:val="006F794A"/>
    <w:rsid w:val="006F7F2F"/>
    <w:rsid w:val="00700744"/>
    <w:rsid w:val="00700A23"/>
    <w:rsid w:val="00701586"/>
    <w:rsid w:val="007016B1"/>
    <w:rsid w:val="00701827"/>
    <w:rsid w:val="00701AEC"/>
    <w:rsid w:val="00701D6C"/>
    <w:rsid w:val="00701E4F"/>
    <w:rsid w:val="00702047"/>
    <w:rsid w:val="00702156"/>
    <w:rsid w:val="00702524"/>
    <w:rsid w:val="00702A4A"/>
    <w:rsid w:val="00702A90"/>
    <w:rsid w:val="00702C4B"/>
    <w:rsid w:val="0070331F"/>
    <w:rsid w:val="00703325"/>
    <w:rsid w:val="0070359A"/>
    <w:rsid w:val="007035BA"/>
    <w:rsid w:val="0070360A"/>
    <w:rsid w:val="00704047"/>
    <w:rsid w:val="00704BFD"/>
    <w:rsid w:val="007060D6"/>
    <w:rsid w:val="007060E7"/>
    <w:rsid w:val="00706235"/>
    <w:rsid w:val="007062F6"/>
    <w:rsid w:val="007067CE"/>
    <w:rsid w:val="007069A2"/>
    <w:rsid w:val="007069EF"/>
    <w:rsid w:val="00706B39"/>
    <w:rsid w:val="007070A4"/>
    <w:rsid w:val="007073FA"/>
    <w:rsid w:val="00707B34"/>
    <w:rsid w:val="00707CF6"/>
    <w:rsid w:val="00707E35"/>
    <w:rsid w:val="00707F48"/>
    <w:rsid w:val="007102E9"/>
    <w:rsid w:val="00710FE2"/>
    <w:rsid w:val="00711148"/>
    <w:rsid w:val="00711231"/>
    <w:rsid w:val="00711550"/>
    <w:rsid w:val="00711C6C"/>
    <w:rsid w:val="00711D90"/>
    <w:rsid w:val="00711FF2"/>
    <w:rsid w:val="00712425"/>
    <w:rsid w:val="00712907"/>
    <w:rsid w:val="0071310E"/>
    <w:rsid w:val="007138E3"/>
    <w:rsid w:val="007139BB"/>
    <w:rsid w:val="00713A73"/>
    <w:rsid w:val="00714003"/>
    <w:rsid w:val="0071444B"/>
    <w:rsid w:val="00714728"/>
    <w:rsid w:val="00714854"/>
    <w:rsid w:val="00714E9B"/>
    <w:rsid w:val="007151FD"/>
    <w:rsid w:val="0071536F"/>
    <w:rsid w:val="0071555F"/>
    <w:rsid w:val="007159A6"/>
    <w:rsid w:val="00715E19"/>
    <w:rsid w:val="00716006"/>
    <w:rsid w:val="007161B4"/>
    <w:rsid w:val="007162C7"/>
    <w:rsid w:val="00716D42"/>
    <w:rsid w:val="0071778A"/>
    <w:rsid w:val="00720387"/>
    <w:rsid w:val="00720412"/>
    <w:rsid w:val="007205B7"/>
    <w:rsid w:val="007209FD"/>
    <w:rsid w:val="007211DB"/>
    <w:rsid w:val="00721316"/>
    <w:rsid w:val="0072138A"/>
    <w:rsid w:val="00721595"/>
    <w:rsid w:val="00721714"/>
    <w:rsid w:val="007219ED"/>
    <w:rsid w:val="00721A4A"/>
    <w:rsid w:val="00721B61"/>
    <w:rsid w:val="00721C8F"/>
    <w:rsid w:val="00721DB7"/>
    <w:rsid w:val="00722035"/>
    <w:rsid w:val="007220DC"/>
    <w:rsid w:val="00722260"/>
    <w:rsid w:val="0072258F"/>
    <w:rsid w:val="0072284B"/>
    <w:rsid w:val="00722AFF"/>
    <w:rsid w:val="00722C31"/>
    <w:rsid w:val="00722C4D"/>
    <w:rsid w:val="0072316D"/>
    <w:rsid w:val="00723252"/>
    <w:rsid w:val="0072373C"/>
    <w:rsid w:val="00723B2C"/>
    <w:rsid w:val="00724013"/>
    <w:rsid w:val="00724100"/>
    <w:rsid w:val="007246F1"/>
    <w:rsid w:val="00724A09"/>
    <w:rsid w:val="00724A4B"/>
    <w:rsid w:val="00725C57"/>
    <w:rsid w:val="0072644E"/>
    <w:rsid w:val="00726E84"/>
    <w:rsid w:val="00727005"/>
    <w:rsid w:val="0072740D"/>
    <w:rsid w:val="0072752B"/>
    <w:rsid w:val="00727D40"/>
    <w:rsid w:val="00730216"/>
    <w:rsid w:val="007303BB"/>
    <w:rsid w:val="007309DA"/>
    <w:rsid w:val="00730B95"/>
    <w:rsid w:val="00730C56"/>
    <w:rsid w:val="007311B8"/>
    <w:rsid w:val="00731231"/>
    <w:rsid w:val="00731620"/>
    <w:rsid w:val="00731F0D"/>
    <w:rsid w:val="00732B3F"/>
    <w:rsid w:val="00732B65"/>
    <w:rsid w:val="00732C1D"/>
    <w:rsid w:val="00732E21"/>
    <w:rsid w:val="00733150"/>
    <w:rsid w:val="00733290"/>
    <w:rsid w:val="007335D4"/>
    <w:rsid w:val="00733CF1"/>
    <w:rsid w:val="00733E1A"/>
    <w:rsid w:val="00733EA9"/>
    <w:rsid w:val="007341A4"/>
    <w:rsid w:val="00734899"/>
    <w:rsid w:val="00734A49"/>
    <w:rsid w:val="00734F3E"/>
    <w:rsid w:val="00735023"/>
    <w:rsid w:val="007358EB"/>
    <w:rsid w:val="00735AC7"/>
    <w:rsid w:val="00735E05"/>
    <w:rsid w:val="00735E4D"/>
    <w:rsid w:val="0073611D"/>
    <w:rsid w:val="007365B6"/>
    <w:rsid w:val="007366BD"/>
    <w:rsid w:val="00736B69"/>
    <w:rsid w:val="00736C18"/>
    <w:rsid w:val="00736C4D"/>
    <w:rsid w:val="00736C84"/>
    <w:rsid w:val="00736EBF"/>
    <w:rsid w:val="007372DE"/>
    <w:rsid w:val="007374B8"/>
    <w:rsid w:val="0073783C"/>
    <w:rsid w:val="00737844"/>
    <w:rsid w:val="00737C9A"/>
    <w:rsid w:val="00737CE8"/>
    <w:rsid w:val="00737F91"/>
    <w:rsid w:val="007402BD"/>
    <w:rsid w:val="00740838"/>
    <w:rsid w:val="0074099C"/>
    <w:rsid w:val="00740DA7"/>
    <w:rsid w:val="00741060"/>
    <w:rsid w:val="007415A1"/>
    <w:rsid w:val="007415FA"/>
    <w:rsid w:val="007417C2"/>
    <w:rsid w:val="007417DC"/>
    <w:rsid w:val="007420E4"/>
    <w:rsid w:val="00742236"/>
    <w:rsid w:val="0074228C"/>
    <w:rsid w:val="00742AED"/>
    <w:rsid w:val="00742B05"/>
    <w:rsid w:val="00743040"/>
    <w:rsid w:val="0074320A"/>
    <w:rsid w:val="0074375A"/>
    <w:rsid w:val="0074413B"/>
    <w:rsid w:val="007447AF"/>
    <w:rsid w:val="007449CD"/>
    <w:rsid w:val="00744C07"/>
    <w:rsid w:val="00745095"/>
    <w:rsid w:val="00745CB7"/>
    <w:rsid w:val="00745FDF"/>
    <w:rsid w:val="007467DD"/>
    <w:rsid w:val="0074686F"/>
    <w:rsid w:val="00746908"/>
    <w:rsid w:val="00746AD4"/>
    <w:rsid w:val="00746C5B"/>
    <w:rsid w:val="00746FCB"/>
    <w:rsid w:val="007470D6"/>
    <w:rsid w:val="00747677"/>
    <w:rsid w:val="00747CB9"/>
    <w:rsid w:val="007500B6"/>
    <w:rsid w:val="00750434"/>
    <w:rsid w:val="0075059B"/>
    <w:rsid w:val="007505EB"/>
    <w:rsid w:val="00750AD9"/>
    <w:rsid w:val="00750C7D"/>
    <w:rsid w:val="0075140F"/>
    <w:rsid w:val="007515B9"/>
    <w:rsid w:val="00751BD0"/>
    <w:rsid w:val="00751F57"/>
    <w:rsid w:val="00752632"/>
    <w:rsid w:val="00752796"/>
    <w:rsid w:val="00752B25"/>
    <w:rsid w:val="00752E77"/>
    <w:rsid w:val="007534F3"/>
    <w:rsid w:val="007536C3"/>
    <w:rsid w:val="00753D36"/>
    <w:rsid w:val="007540D2"/>
    <w:rsid w:val="0075472B"/>
    <w:rsid w:val="00754D8B"/>
    <w:rsid w:val="00755B7B"/>
    <w:rsid w:val="00756116"/>
    <w:rsid w:val="00756131"/>
    <w:rsid w:val="007574C5"/>
    <w:rsid w:val="00757894"/>
    <w:rsid w:val="00757934"/>
    <w:rsid w:val="00757CB4"/>
    <w:rsid w:val="00760919"/>
    <w:rsid w:val="00760C94"/>
    <w:rsid w:val="00760CD7"/>
    <w:rsid w:val="007610C6"/>
    <w:rsid w:val="0076140B"/>
    <w:rsid w:val="00761BE4"/>
    <w:rsid w:val="00761D5F"/>
    <w:rsid w:val="007620F4"/>
    <w:rsid w:val="00762721"/>
    <w:rsid w:val="0076273C"/>
    <w:rsid w:val="00762F31"/>
    <w:rsid w:val="0076332E"/>
    <w:rsid w:val="00763509"/>
    <w:rsid w:val="00763721"/>
    <w:rsid w:val="00763829"/>
    <w:rsid w:val="00763E26"/>
    <w:rsid w:val="0076420E"/>
    <w:rsid w:val="007648A4"/>
    <w:rsid w:val="007651CA"/>
    <w:rsid w:val="00765212"/>
    <w:rsid w:val="00765429"/>
    <w:rsid w:val="00765817"/>
    <w:rsid w:val="00765A43"/>
    <w:rsid w:val="00765B02"/>
    <w:rsid w:val="00765BAC"/>
    <w:rsid w:val="00765FE5"/>
    <w:rsid w:val="00766098"/>
    <w:rsid w:val="007665BF"/>
    <w:rsid w:val="0076678C"/>
    <w:rsid w:val="00766C50"/>
    <w:rsid w:val="00766FDD"/>
    <w:rsid w:val="007672A9"/>
    <w:rsid w:val="007673F1"/>
    <w:rsid w:val="007675FF"/>
    <w:rsid w:val="007679FE"/>
    <w:rsid w:val="0077040C"/>
    <w:rsid w:val="00771077"/>
    <w:rsid w:val="007712C4"/>
    <w:rsid w:val="00771745"/>
    <w:rsid w:val="00771873"/>
    <w:rsid w:val="007718CF"/>
    <w:rsid w:val="00771DD9"/>
    <w:rsid w:val="00771FBD"/>
    <w:rsid w:val="007721BD"/>
    <w:rsid w:val="00772268"/>
    <w:rsid w:val="00772450"/>
    <w:rsid w:val="007726A9"/>
    <w:rsid w:val="00772C4B"/>
    <w:rsid w:val="00773051"/>
    <w:rsid w:val="0077321A"/>
    <w:rsid w:val="007736F5"/>
    <w:rsid w:val="00773A06"/>
    <w:rsid w:val="007742C0"/>
    <w:rsid w:val="007742D6"/>
    <w:rsid w:val="00775648"/>
    <w:rsid w:val="0077567C"/>
    <w:rsid w:val="00775701"/>
    <w:rsid w:val="00775828"/>
    <w:rsid w:val="00775875"/>
    <w:rsid w:val="00775AAC"/>
    <w:rsid w:val="00775E5A"/>
    <w:rsid w:val="00775F1A"/>
    <w:rsid w:val="0077612C"/>
    <w:rsid w:val="0077678A"/>
    <w:rsid w:val="00776AED"/>
    <w:rsid w:val="00776DDF"/>
    <w:rsid w:val="00776E05"/>
    <w:rsid w:val="00777368"/>
    <w:rsid w:val="00777537"/>
    <w:rsid w:val="00777722"/>
    <w:rsid w:val="00777E86"/>
    <w:rsid w:val="007801BA"/>
    <w:rsid w:val="007802F8"/>
    <w:rsid w:val="00780D9A"/>
    <w:rsid w:val="007810CA"/>
    <w:rsid w:val="00781BAC"/>
    <w:rsid w:val="00781DB2"/>
    <w:rsid w:val="00782420"/>
    <w:rsid w:val="007825E7"/>
    <w:rsid w:val="00782B45"/>
    <w:rsid w:val="00782FA3"/>
    <w:rsid w:val="0078358C"/>
    <w:rsid w:val="00783701"/>
    <w:rsid w:val="00783A23"/>
    <w:rsid w:val="00783A74"/>
    <w:rsid w:val="00784998"/>
    <w:rsid w:val="00784A52"/>
    <w:rsid w:val="007851A5"/>
    <w:rsid w:val="00785294"/>
    <w:rsid w:val="00786276"/>
    <w:rsid w:val="0078659E"/>
    <w:rsid w:val="007867C3"/>
    <w:rsid w:val="00786B44"/>
    <w:rsid w:val="00786E66"/>
    <w:rsid w:val="00786FF8"/>
    <w:rsid w:val="007871CE"/>
    <w:rsid w:val="007876CF"/>
    <w:rsid w:val="00787813"/>
    <w:rsid w:val="0078789B"/>
    <w:rsid w:val="00787F2D"/>
    <w:rsid w:val="0079040B"/>
    <w:rsid w:val="00790C75"/>
    <w:rsid w:val="00791621"/>
    <w:rsid w:val="00791890"/>
    <w:rsid w:val="00791919"/>
    <w:rsid w:val="00791DD5"/>
    <w:rsid w:val="00791E7A"/>
    <w:rsid w:val="00791E83"/>
    <w:rsid w:val="00792428"/>
    <w:rsid w:val="00792462"/>
    <w:rsid w:val="0079247E"/>
    <w:rsid w:val="0079266B"/>
    <w:rsid w:val="00792796"/>
    <w:rsid w:val="00792D4B"/>
    <w:rsid w:val="00792D56"/>
    <w:rsid w:val="00793153"/>
    <w:rsid w:val="007934D1"/>
    <w:rsid w:val="00793598"/>
    <w:rsid w:val="007935A8"/>
    <w:rsid w:val="00793E14"/>
    <w:rsid w:val="00794613"/>
    <w:rsid w:val="00794C79"/>
    <w:rsid w:val="007953B7"/>
    <w:rsid w:val="007953C1"/>
    <w:rsid w:val="00795FBE"/>
    <w:rsid w:val="00796189"/>
    <w:rsid w:val="007964AD"/>
    <w:rsid w:val="00796ECB"/>
    <w:rsid w:val="00796FDB"/>
    <w:rsid w:val="00797620"/>
    <w:rsid w:val="00797DE6"/>
    <w:rsid w:val="007A0C2C"/>
    <w:rsid w:val="007A0D50"/>
    <w:rsid w:val="007A11F1"/>
    <w:rsid w:val="007A13D0"/>
    <w:rsid w:val="007A1443"/>
    <w:rsid w:val="007A16C2"/>
    <w:rsid w:val="007A1EFD"/>
    <w:rsid w:val="007A2223"/>
    <w:rsid w:val="007A2292"/>
    <w:rsid w:val="007A27EE"/>
    <w:rsid w:val="007A2FAA"/>
    <w:rsid w:val="007A35B3"/>
    <w:rsid w:val="007A391E"/>
    <w:rsid w:val="007A3F63"/>
    <w:rsid w:val="007A4804"/>
    <w:rsid w:val="007A4A78"/>
    <w:rsid w:val="007A4DD5"/>
    <w:rsid w:val="007A5033"/>
    <w:rsid w:val="007A53B2"/>
    <w:rsid w:val="007A5B15"/>
    <w:rsid w:val="007A5C29"/>
    <w:rsid w:val="007A651F"/>
    <w:rsid w:val="007A695D"/>
    <w:rsid w:val="007A6C34"/>
    <w:rsid w:val="007A6DA0"/>
    <w:rsid w:val="007A73F7"/>
    <w:rsid w:val="007A75BD"/>
    <w:rsid w:val="007A77A9"/>
    <w:rsid w:val="007A77AF"/>
    <w:rsid w:val="007A7A3F"/>
    <w:rsid w:val="007A7E31"/>
    <w:rsid w:val="007A7F9C"/>
    <w:rsid w:val="007B07A6"/>
    <w:rsid w:val="007B07FF"/>
    <w:rsid w:val="007B162E"/>
    <w:rsid w:val="007B172C"/>
    <w:rsid w:val="007B1E2A"/>
    <w:rsid w:val="007B1F93"/>
    <w:rsid w:val="007B20AC"/>
    <w:rsid w:val="007B251F"/>
    <w:rsid w:val="007B255C"/>
    <w:rsid w:val="007B2B23"/>
    <w:rsid w:val="007B2C73"/>
    <w:rsid w:val="007B2D51"/>
    <w:rsid w:val="007B3499"/>
    <w:rsid w:val="007B38C3"/>
    <w:rsid w:val="007B3C45"/>
    <w:rsid w:val="007B42D1"/>
    <w:rsid w:val="007B43B1"/>
    <w:rsid w:val="007B4625"/>
    <w:rsid w:val="007B46B0"/>
    <w:rsid w:val="007B4D2F"/>
    <w:rsid w:val="007B53A7"/>
    <w:rsid w:val="007B5AA0"/>
    <w:rsid w:val="007B6A93"/>
    <w:rsid w:val="007B6BE7"/>
    <w:rsid w:val="007B6CAF"/>
    <w:rsid w:val="007B6DC7"/>
    <w:rsid w:val="007B6E47"/>
    <w:rsid w:val="007B6EE5"/>
    <w:rsid w:val="007B6F6A"/>
    <w:rsid w:val="007B76CD"/>
    <w:rsid w:val="007B780F"/>
    <w:rsid w:val="007C036C"/>
    <w:rsid w:val="007C0F11"/>
    <w:rsid w:val="007C0F24"/>
    <w:rsid w:val="007C0FE1"/>
    <w:rsid w:val="007C1121"/>
    <w:rsid w:val="007C121D"/>
    <w:rsid w:val="007C1296"/>
    <w:rsid w:val="007C12D7"/>
    <w:rsid w:val="007C13A0"/>
    <w:rsid w:val="007C196C"/>
    <w:rsid w:val="007C1C7D"/>
    <w:rsid w:val="007C2106"/>
    <w:rsid w:val="007C23F6"/>
    <w:rsid w:val="007C247F"/>
    <w:rsid w:val="007C29A3"/>
    <w:rsid w:val="007C29EC"/>
    <w:rsid w:val="007C2E5F"/>
    <w:rsid w:val="007C374F"/>
    <w:rsid w:val="007C3AD6"/>
    <w:rsid w:val="007C45CB"/>
    <w:rsid w:val="007C4E67"/>
    <w:rsid w:val="007C4EC1"/>
    <w:rsid w:val="007C4FD0"/>
    <w:rsid w:val="007C551A"/>
    <w:rsid w:val="007C5F4C"/>
    <w:rsid w:val="007C6491"/>
    <w:rsid w:val="007C6700"/>
    <w:rsid w:val="007C6FB7"/>
    <w:rsid w:val="007C7856"/>
    <w:rsid w:val="007C7A9B"/>
    <w:rsid w:val="007C7C44"/>
    <w:rsid w:val="007C7C77"/>
    <w:rsid w:val="007C7EDF"/>
    <w:rsid w:val="007C7F97"/>
    <w:rsid w:val="007D05E9"/>
    <w:rsid w:val="007D0CC1"/>
    <w:rsid w:val="007D1193"/>
    <w:rsid w:val="007D19EC"/>
    <w:rsid w:val="007D1AF0"/>
    <w:rsid w:val="007D1C10"/>
    <w:rsid w:val="007D1F8C"/>
    <w:rsid w:val="007D204B"/>
    <w:rsid w:val="007D211C"/>
    <w:rsid w:val="007D25F9"/>
    <w:rsid w:val="007D32E9"/>
    <w:rsid w:val="007D35E8"/>
    <w:rsid w:val="007D3D30"/>
    <w:rsid w:val="007D3EDF"/>
    <w:rsid w:val="007D410E"/>
    <w:rsid w:val="007D490A"/>
    <w:rsid w:val="007D4E82"/>
    <w:rsid w:val="007D4E90"/>
    <w:rsid w:val="007D511B"/>
    <w:rsid w:val="007D52CE"/>
    <w:rsid w:val="007D52F6"/>
    <w:rsid w:val="007D5341"/>
    <w:rsid w:val="007D543D"/>
    <w:rsid w:val="007D563D"/>
    <w:rsid w:val="007D58B7"/>
    <w:rsid w:val="007D58F6"/>
    <w:rsid w:val="007D6446"/>
    <w:rsid w:val="007D7315"/>
    <w:rsid w:val="007D7576"/>
    <w:rsid w:val="007D7C31"/>
    <w:rsid w:val="007D7D59"/>
    <w:rsid w:val="007E044C"/>
    <w:rsid w:val="007E0A1F"/>
    <w:rsid w:val="007E0F0F"/>
    <w:rsid w:val="007E10BA"/>
    <w:rsid w:val="007E121D"/>
    <w:rsid w:val="007E162D"/>
    <w:rsid w:val="007E27A8"/>
    <w:rsid w:val="007E358F"/>
    <w:rsid w:val="007E3668"/>
    <w:rsid w:val="007E39D0"/>
    <w:rsid w:val="007E3AE7"/>
    <w:rsid w:val="007E4688"/>
    <w:rsid w:val="007E4989"/>
    <w:rsid w:val="007E500B"/>
    <w:rsid w:val="007E6147"/>
    <w:rsid w:val="007E62A0"/>
    <w:rsid w:val="007E6459"/>
    <w:rsid w:val="007E688B"/>
    <w:rsid w:val="007E6FE0"/>
    <w:rsid w:val="007E7652"/>
    <w:rsid w:val="007E7DAF"/>
    <w:rsid w:val="007E7E4D"/>
    <w:rsid w:val="007E7FF3"/>
    <w:rsid w:val="007F0155"/>
    <w:rsid w:val="007F05D9"/>
    <w:rsid w:val="007F06CA"/>
    <w:rsid w:val="007F0838"/>
    <w:rsid w:val="007F0BE7"/>
    <w:rsid w:val="007F1199"/>
    <w:rsid w:val="007F1299"/>
    <w:rsid w:val="007F12FE"/>
    <w:rsid w:val="007F2165"/>
    <w:rsid w:val="007F2209"/>
    <w:rsid w:val="007F23B4"/>
    <w:rsid w:val="007F24CD"/>
    <w:rsid w:val="007F2BC4"/>
    <w:rsid w:val="007F3176"/>
    <w:rsid w:val="007F33BB"/>
    <w:rsid w:val="007F3477"/>
    <w:rsid w:val="007F3A9C"/>
    <w:rsid w:val="007F3BF9"/>
    <w:rsid w:val="007F4254"/>
    <w:rsid w:val="007F4336"/>
    <w:rsid w:val="007F437A"/>
    <w:rsid w:val="007F4482"/>
    <w:rsid w:val="007F4893"/>
    <w:rsid w:val="007F4960"/>
    <w:rsid w:val="007F4A49"/>
    <w:rsid w:val="007F4BAF"/>
    <w:rsid w:val="007F5052"/>
    <w:rsid w:val="007F50A5"/>
    <w:rsid w:val="007F53A2"/>
    <w:rsid w:val="007F5BEC"/>
    <w:rsid w:val="007F5EEC"/>
    <w:rsid w:val="007F5F62"/>
    <w:rsid w:val="007F63E6"/>
    <w:rsid w:val="007F6DD2"/>
    <w:rsid w:val="007F703E"/>
    <w:rsid w:val="007F70AA"/>
    <w:rsid w:val="007F7141"/>
    <w:rsid w:val="007F727A"/>
    <w:rsid w:val="007F777A"/>
    <w:rsid w:val="007F7FFD"/>
    <w:rsid w:val="008002A4"/>
    <w:rsid w:val="008002B2"/>
    <w:rsid w:val="008002C9"/>
    <w:rsid w:val="008003CF"/>
    <w:rsid w:val="00800511"/>
    <w:rsid w:val="0080075B"/>
    <w:rsid w:val="008008D4"/>
    <w:rsid w:val="00800ECC"/>
    <w:rsid w:val="008012D6"/>
    <w:rsid w:val="008021B8"/>
    <w:rsid w:val="008022FC"/>
    <w:rsid w:val="00802A10"/>
    <w:rsid w:val="00802EAE"/>
    <w:rsid w:val="00802FA4"/>
    <w:rsid w:val="00803714"/>
    <w:rsid w:val="008038A9"/>
    <w:rsid w:val="00803CC6"/>
    <w:rsid w:val="00803E90"/>
    <w:rsid w:val="008042A4"/>
    <w:rsid w:val="0080460F"/>
    <w:rsid w:val="00804700"/>
    <w:rsid w:val="00804C1E"/>
    <w:rsid w:val="00804C55"/>
    <w:rsid w:val="00804ED6"/>
    <w:rsid w:val="00805054"/>
    <w:rsid w:val="008054BD"/>
    <w:rsid w:val="00805636"/>
    <w:rsid w:val="008058F6"/>
    <w:rsid w:val="00805A97"/>
    <w:rsid w:val="00805C9D"/>
    <w:rsid w:val="00806247"/>
    <w:rsid w:val="008062BD"/>
    <w:rsid w:val="00806A2F"/>
    <w:rsid w:val="00806B55"/>
    <w:rsid w:val="00807A4A"/>
    <w:rsid w:val="00807F6F"/>
    <w:rsid w:val="00810403"/>
    <w:rsid w:val="00810970"/>
    <w:rsid w:val="00810E74"/>
    <w:rsid w:val="00810EA9"/>
    <w:rsid w:val="00811219"/>
    <w:rsid w:val="0081148A"/>
    <w:rsid w:val="0081221D"/>
    <w:rsid w:val="008122AC"/>
    <w:rsid w:val="00812336"/>
    <w:rsid w:val="00812370"/>
    <w:rsid w:val="008123AE"/>
    <w:rsid w:val="008125B4"/>
    <w:rsid w:val="008127A3"/>
    <w:rsid w:val="00812EED"/>
    <w:rsid w:val="00812FFA"/>
    <w:rsid w:val="0081310F"/>
    <w:rsid w:val="00813133"/>
    <w:rsid w:val="0081329F"/>
    <w:rsid w:val="008137DC"/>
    <w:rsid w:val="008141EE"/>
    <w:rsid w:val="0081445B"/>
    <w:rsid w:val="0081482C"/>
    <w:rsid w:val="00814F49"/>
    <w:rsid w:val="00815A2F"/>
    <w:rsid w:val="00816A30"/>
    <w:rsid w:val="00816BB2"/>
    <w:rsid w:val="00817796"/>
    <w:rsid w:val="008177FC"/>
    <w:rsid w:val="00817892"/>
    <w:rsid w:val="00820023"/>
    <w:rsid w:val="0082048C"/>
    <w:rsid w:val="00821100"/>
    <w:rsid w:val="00821266"/>
    <w:rsid w:val="00821737"/>
    <w:rsid w:val="00821AD8"/>
    <w:rsid w:val="00821B13"/>
    <w:rsid w:val="00821BDE"/>
    <w:rsid w:val="00821C33"/>
    <w:rsid w:val="00822135"/>
    <w:rsid w:val="00822239"/>
    <w:rsid w:val="00822350"/>
    <w:rsid w:val="0082254E"/>
    <w:rsid w:val="00823159"/>
    <w:rsid w:val="0082318B"/>
    <w:rsid w:val="00823913"/>
    <w:rsid w:val="00823AD8"/>
    <w:rsid w:val="008240AE"/>
    <w:rsid w:val="00824761"/>
    <w:rsid w:val="00824F00"/>
    <w:rsid w:val="0082500F"/>
    <w:rsid w:val="008252FE"/>
    <w:rsid w:val="00825511"/>
    <w:rsid w:val="00825752"/>
    <w:rsid w:val="00825D26"/>
    <w:rsid w:val="008264A5"/>
    <w:rsid w:val="008264E5"/>
    <w:rsid w:val="008265F0"/>
    <w:rsid w:val="00826623"/>
    <w:rsid w:val="00826B47"/>
    <w:rsid w:val="00827B52"/>
    <w:rsid w:val="00827C9C"/>
    <w:rsid w:val="008306A1"/>
    <w:rsid w:val="00830C26"/>
    <w:rsid w:val="00830C9A"/>
    <w:rsid w:val="00831206"/>
    <w:rsid w:val="008313A7"/>
    <w:rsid w:val="008315FF"/>
    <w:rsid w:val="00831602"/>
    <w:rsid w:val="0083174E"/>
    <w:rsid w:val="00831D11"/>
    <w:rsid w:val="00831D5D"/>
    <w:rsid w:val="00833145"/>
    <w:rsid w:val="00833465"/>
    <w:rsid w:val="008335EA"/>
    <w:rsid w:val="0083393F"/>
    <w:rsid w:val="00834013"/>
    <w:rsid w:val="00834149"/>
    <w:rsid w:val="00834244"/>
    <w:rsid w:val="00834590"/>
    <w:rsid w:val="00834732"/>
    <w:rsid w:val="008350EE"/>
    <w:rsid w:val="008355AE"/>
    <w:rsid w:val="00835937"/>
    <w:rsid w:val="00835D0B"/>
    <w:rsid w:val="00835EA9"/>
    <w:rsid w:val="0083662E"/>
    <w:rsid w:val="008368D3"/>
    <w:rsid w:val="008369CD"/>
    <w:rsid w:val="00836EDF"/>
    <w:rsid w:val="008373ED"/>
    <w:rsid w:val="00837858"/>
    <w:rsid w:val="0083788A"/>
    <w:rsid w:val="00840156"/>
    <w:rsid w:val="00840955"/>
    <w:rsid w:val="0084143D"/>
    <w:rsid w:val="0084159C"/>
    <w:rsid w:val="00841B65"/>
    <w:rsid w:val="00841BC2"/>
    <w:rsid w:val="00841D47"/>
    <w:rsid w:val="00841EDB"/>
    <w:rsid w:val="0084260C"/>
    <w:rsid w:val="008426A8"/>
    <w:rsid w:val="008426B7"/>
    <w:rsid w:val="008426CD"/>
    <w:rsid w:val="00842978"/>
    <w:rsid w:val="00842A5E"/>
    <w:rsid w:val="00842A93"/>
    <w:rsid w:val="00842B20"/>
    <w:rsid w:val="00842B88"/>
    <w:rsid w:val="00842CDC"/>
    <w:rsid w:val="00843055"/>
    <w:rsid w:val="00843088"/>
    <w:rsid w:val="008436AE"/>
    <w:rsid w:val="008439C6"/>
    <w:rsid w:val="00843CB7"/>
    <w:rsid w:val="00843D92"/>
    <w:rsid w:val="00843F53"/>
    <w:rsid w:val="00844170"/>
    <w:rsid w:val="0084423D"/>
    <w:rsid w:val="0084426A"/>
    <w:rsid w:val="008443F6"/>
    <w:rsid w:val="0084449A"/>
    <w:rsid w:val="008449B2"/>
    <w:rsid w:val="008449E3"/>
    <w:rsid w:val="00844CF3"/>
    <w:rsid w:val="00845028"/>
    <w:rsid w:val="008451E4"/>
    <w:rsid w:val="00845B00"/>
    <w:rsid w:val="00845D50"/>
    <w:rsid w:val="00845DC0"/>
    <w:rsid w:val="00845E14"/>
    <w:rsid w:val="00845F2C"/>
    <w:rsid w:val="00846BF7"/>
    <w:rsid w:val="00847304"/>
    <w:rsid w:val="008478BE"/>
    <w:rsid w:val="008479F5"/>
    <w:rsid w:val="00847AEB"/>
    <w:rsid w:val="00847BF8"/>
    <w:rsid w:val="00847E7E"/>
    <w:rsid w:val="00850149"/>
    <w:rsid w:val="008502F8"/>
    <w:rsid w:val="00850E0C"/>
    <w:rsid w:val="008510AF"/>
    <w:rsid w:val="008511CE"/>
    <w:rsid w:val="008513DA"/>
    <w:rsid w:val="008515D7"/>
    <w:rsid w:val="00851973"/>
    <w:rsid w:val="00851A5A"/>
    <w:rsid w:val="00851DCA"/>
    <w:rsid w:val="00851E90"/>
    <w:rsid w:val="00851EA5"/>
    <w:rsid w:val="00852171"/>
    <w:rsid w:val="008527AF"/>
    <w:rsid w:val="00852AF0"/>
    <w:rsid w:val="00853028"/>
    <w:rsid w:val="008539FF"/>
    <w:rsid w:val="00854044"/>
    <w:rsid w:val="008540A0"/>
    <w:rsid w:val="00854C6E"/>
    <w:rsid w:val="00854F5C"/>
    <w:rsid w:val="0085583C"/>
    <w:rsid w:val="008559D2"/>
    <w:rsid w:val="00855A83"/>
    <w:rsid w:val="00855AA8"/>
    <w:rsid w:val="00855D8E"/>
    <w:rsid w:val="008563E7"/>
    <w:rsid w:val="00856B11"/>
    <w:rsid w:val="00856C5C"/>
    <w:rsid w:val="00856E9F"/>
    <w:rsid w:val="00857377"/>
    <w:rsid w:val="0085737F"/>
    <w:rsid w:val="00857677"/>
    <w:rsid w:val="00857C5F"/>
    <w:rsid w:val="00857EBF"/>
    <w:rsid w:val="008609CB"/>
    <w:rsid w:val="00860C32"/>
    <w:rsid w:val="00860CB1"/>
    <w:rsid w:val="00860E09"/>
    <w:rsid w:val="00860FCB"/>
    <w:rsid w:val="00861047"/>
    <w:rsid w:val="008610D9"/>
    <w:rsid w:val="00861849"/>
    <w:rsid w:val="00862161"/>
    <w:rsid w:val="0086266B"/>
    <w:rsid w:val="00862740"/>
    <w:rsid w:val="00862AE0"/>
    <w:rsid w:val="00864125"/>
    <w:rsid w:val="00864252"/>
    <w:rsid w:val="008646F4"/>
    <w:rsid w:val="00864C63"/>
    <w:rsid w:val="00864FF7"/>
    <w:rsid w:val="00865173"/>
    <w:rsid w:val="0086535C"/>
    <w:rsid w:val="0086564D"/>
    <w:rsid w:val="008656CB"/>
    <w:rsid w:val="00865D3A"/>
    <w:rsid w:val="0086651F"/>
    <w:rsid w:val="0086668F"/>
    <w:rsid w:val="0086697C"/>
    <w:rsid w:val="00866A95"/>
    <w:rsid w:val="0086793D"/>
    <w:rsid w:val="00867A53"/>
    <w:rsid w:val="00867C57"/>
    <w:rsid w:val="00867C68"/>
    <w:rsid w:val="00870DA9"/>
    <w:rsid w:val="00870ECE"/>
    <w:rsid w:val="00870FD4"/>
    <w:rsid w:val="0087122C"/>
    <w:rsid w:val="008714F1"/>
    <w:rsid w:val="008716A4"/>
    <w:rsid w:val="008716D7"/>
    <w:rsid w:val="0087218C"/>
    <w:rsid w:val="008725C3"/>
    <w:rsid w:val="00872625"/>
    <w:rsid w:val="0087276E"/>
    <w:rsid w:val="008728E7"/>
    <w:rsid w:val="00872B81"/>
    <w:rsid w:val="00872BC5"/>
    <w:rsid w:val="00872CAC"/>
    <w:rsid w:val="00872D2F"/>
    <w:rsid w:val="00872D6E"/>
    <w:rsid w:val="00872DEF"/>
    <w:rsid w:val="00873508"/>
    <w:rsid w:val="00873584"/>
    <w:rsid w:val="00873C12"/>
    <w:rsid w:val="0087407D"/>
    <w:rsid w:val="0087452F"/>
    <w:rsid w:val="0087483E"/>
    <w:rsid w:val="00874A71"/>
    <w:rsid w:val="008750F5"/>
    <w:rsid w:val="00875386"/>
    <w:rsid w:val="00875554"/>
    <w:rsid w:val="00875A05"/>
    <w:rsid w:val="00875B3E"/>
    <w:rsid w:val="00875CEF"/>
    <w:rsid w:val="00875FC6"/>
    <w:rsid w:val="008764E8"/>
    <w:rsid w:val="00876C68"/>
    <w:rsid w:val="0087702B"/>
    <w:rsid w:val="00877385"/>
    <w:rsid w:val="00877A39"/>
    <w:rsid w:val="00877CC6"/>
    <w:rsid w:val="00877FE1"/>
    <w:rsid w:val="0088018E"/>
    <w:rsid w:val="0088056E"/>
    <w:rsid w:val="00880749"/>
    <w:rsid w:val="00880B19"/>
    <w:rsid w:val="00880BAF"/>
    <w:rsid w:val="00880F8D"/>
    <w:rsid w:val="0088106D"/>
    <w:rsid w:val="008818E8"/>
    <w:rsid w:val="00881BA5"/>
    <w:rsid w:val="00881CCF"/>
    <w:rsid w:val="00881F54"/>
    <w:rsid w:val="008822DB"/>
    <w:rsid w:val="008826FD"/>
    <w:rsid w:val="00882A50"/>
    <w:rsid w:val="00882CEF"/>
    <w:rsid w:val="00882CF1"/>
    <w:rsid w:val="00883BF5"/>
    <w:rsid w:val="00883EAF"/>
    <w:rsid w:val="00884CAA"/>
    <w:rsid w:val="00884DCE"/>
    <w:rsid w:val="00884F77"/>
    <w:rsid w:val="00885442"/>
    <w:rsid w:val="0088553D"/>
    <w:rsid w:val="00885936"/>
    <w:rsid w:val="00885C01"/>
    <w:rsid w:val="00885D67"/>
    <w:rsid w:val="00885E6E"/>
    <w:rsid w:val="00885EF3"/>
    <w:rsid w:val="00886569"/>
    <w:rsid w:val="00886713"/>
    <w:rsid w:val="00886AC3"/>
    <w:rsid w:val="0088765B"/>
    <w:rsid w:val="00887C05"/>
    <w:rsid w:val="00887C5B"/>
    <w:rsid w:val="00887EF9"/>
    <w:rsid w:val="00887FDA"/>
    <w:rsid w:val="00890311"/>
    <w:rsid w:val="00890393"/>
    <w:rsid w:val="008903B9"/>
    <w:rsid w:val="00890FB1"/>
    <w:rsid w:val="00891726"/>
    <w:rsid w:val="00891860"/>
    <w:rsid w:val="008921A9"/>
    <w:rsid w:val="008924A7"/>
    <w:rsid w:val="008926E8"/>
    <w:rsid w:val="00892BB4"/>
    <w:rsid w:val="00892F54"/>
    <w:rsid w:val="00893172"/>
    <w:rsid w:val="008936A7"/>
    <w:rsid w:val="00893717"/>
    <w:rsid w:val="0089448A"/>
    <w:rsid w:val="008944DB"/>
    <w:rsid w:val="008945BD"/>
    <w:rsid w:val="008945FA"/>
    <w:rsid w:val="00894719"/>
    <w:rsid w:val="00894792"/>
    <w:rsid w:val="00894895"/>
    <w:rsid w:val="008951F6"/>
    <w:rsid w:val="008952BC"/>
    <w:rsid w:val="0089594B"/>
    <w:rsid w:val="00895EE3"/>
    <w:rsid w:val="00895F54"/>
    <w:rsid w:val="00897242"/>
    <w:rsid w:val="008972E8"/>
    <w:rsid w:val="0089759E"/>
    <w:rsid w:val="0089772C"/>
    <w:rsid w:val="00897896"/>
    <w:rsid w:val="0089799E"/>
    <w:rsid w:val="008A05E4"/>
    <w:rsid w:val="008A0B72"/>
    <w:rsid w:val="008A0F7C"/>
    <w:rsid w:val="008A10A5"/>
    <w:rsid w:val="008A117C"/>
    <w:rsid w:val="008A13AD"/>
    <w:rsid w:val="008A1B1F"/>
    <w:rsid w:val="008A1BB7"/>
    <w:rsid w:val="008A1BDC"/>
    <w:rsid w:val="008A23E9"/>
    <w:rsid w:val="008A285C"/>
    <w:rsid w:val="008A2A0E"/>
    <w:rsid w:val="008A2B31"/>
    <w:rsid w:val="008A30DF"/>
    <w:rsid w:val="008A335F"/>
    <w:rsid w:val="008A3364"/>
    <w:rsid w:val="008A3BDC"/>
    <w:rsid w:val="008A43FD"/>
    <w:rsid w:val="008A47D9"/>
    <w:rsid w:val="008A4B98"/>
    <w:rsid w:val="008A5007"/>
    <w:rsid w:val="008A505E"/>
    <w:rsid w:val="008A51C9"/>
    <w:rsid w:val="008A5A55"/>
    <w:rsid w:val="008A5A8D"/>
    <w:rsid w:val="008A5D2A"/>
    <w:rsid w:val="008A6219"/>
    <w:rsid w:val="008A636C"/>
    <w:rsid w:val="008A6565"/>
    <w:rsid w:val="008A6DE2"/>
    <w:rsid w:val="008A7AE0"/>
    <w:rsid w:val="008B0176"/>
    <w:rsid w:val="008B01D3"/>
    <w:rsid w:val="008B03B8"/>
    <w:rsid w:val="008B09DC"/>
    <w:rsid w:val="008B0A85"/>
    <w:rsid w:val="008B0E8F"/>
    <w:rsid w:val="008B112A"/>
    <w:rsid w:val="008B125B"/>
    <w:rsid w:val="008B1264"/>
    <w:rsid w:val="008B2E19"/>
    <w:rsid w:val="008B2EB7"/>
    <w:rsid w:val="008B3666"/>
    <w:rsid w:val="008B3AFA"/>
    <w:rsid w:val="008B3B66"/>
    <w:rsid w:val="008B3F30"/>
    <w:rsid w:val="008B40E5"/>
    <w:rsid w:val="008B4104"/>
    <w:rsid w:val="008B4264"/>
    <w:rsid w:val="008B4717"/>
    <w:rsid w:val="008B47B7"/>
    <w:rsid w:val="008B4A56"/>
    <w:rsid w:val="008B540A"/>
    <w:rsid w:val="008B57E4"/>
    <w:rsid w:val="008B59B7"/>
    <w:rsid w:val="008B5E90"/>
    <w:rsid w:val="008B5FA2"/>
    <w:rsid w:val="008B60D0"/>
    <w:rsid w:val="008B67A4"/>
    <w:rsid w:val="008B689E"/>
    <w:rsid w:val="008B68A3"/>
    <w:rsid w:val="008B6936"/>
    <w:rsid w:val="008B6DAC"/>
    <w:rsid w:val="008B7265"/>
    <w:rsid w:val="008B731D"/>
    <w:rsid w:val="008B7C7B"/>
    <w:rsid w:val="008C000D"/>
    <w:rsid w:val="008C08BC"/>
    <w:rsid w:val="008C0ABD"/>
    <w:rsid w:val="008C0DD7"/>
    <w:rsid w:val="008C0FB4"/>
    <w:rsid w:val="008C1666"/>
    <w:rsid w:val="008C1BFF"/>
    <w:rsid w:val="008C1C3D"/>
    <w:rsid w:val="008C20F9"/>
    <w:rsid w:val="008C232E"/>
    <w:rsid w:val="008C279B"/>
    <w:rsid w:val="008C2DAC"/>
    <w:rsid w:val="008C3312"/>
    <w:rsid w:val="008C3641"/>
    <w:rsid w:val="008C47E6"/>
    <w:rsid w:val="008C4BB3"/>
    <w:rsid w:val="008C4CAC"/>
    <w:rsid w:val="008C528B"/>
    <w:rsid w:val="008C53AA"/>
    <w:rsid w:val="008C6617"/>
    <w:rsid w:val="008C6CD0"/>
    <w:rsid w:val="008C72A6"/>
    <w:rsid w:val="008C75C6"/>
    <w:rsid w:val="008C767D"/>
    <w:rsid w:val="008C77A9"/>
    <w:rsid w:val="008C7B4A"/>
    <w:rsid w:val="008C7C89"/>
    <w:rsid w:val="008C7D65"/>
    <w:rsid w:val="008D04AE"/>
    <w:rsid w:val="008D0A36"/>
    <w:rsid w:val="008D0A96"/>
    <w:rsid w:val="008D0BC3"/>
    <w:rsid w:val="008D0C36"/>
    <w:rsid w:val="008D0FCB"/>
    <w:rsid w:val="008D11A5"/>
    <w:rsid w:val="008D11BB"/>
    <w:rsid w:val="008D149A"/>
    <w:rsid w:val="008D1796"/>
    <w:rsid w:val="008D1C7C"/>
    <w:rsid w:val="008D328E"/>
    <w:rsid w:val="008D32CA"/>
    <w:rsid w:val="008D3419"/>
    <w:rsid w:val="008D3717"/>
    <w:rsid w:val="008D3C34"/>
    <w:rsid w:val="008D40D2"/>
    <w:rsid w:val="008D43B7"/>
    <w:rsid w:val="008D4426"/>
    <w:rsid w:val="008D53B1"/>
    <w:rsid w:val="008D620E"/>
    <w:rsid w:val="008D64FE"/>
    <w:rsid w:val="008D651C"/>
    <w:rsid w:val="008D683D"/>
    <w:rsid w:val="008D75B2"/>
    <w:rsid w:val="008D75EA"/>
    <w:rsid w:val="008D7F8B"/>
    <w:rsid w:val="008D7FC4"/>
    <w:rsid w:val="008E02B6"/>
    <w:rsid w:val="008E04C0"/>
    <w:rsid w:val="008E0550"/>
    <w:rsid w:val="008E0705"/>
    <w:rsid w:val="008E0BF9"/>
    <w:rsid w:val="008E0CE5"/>
    <w:rsid w:val="008E0FE6"/>
    <w:rsid w:val="008E1470"/>
    <w:rsid w:val="008E1741"/>
    <w:rsid w:val="008E17BE"/>
    <w:rsid w:val="008E2394"/>
    <w:rsid w:val="008E2D03"/>
    <w:rsid w:val="008E3049"/>
    <w:rsid w:val="008E31A8"/>
    <w:rsid w:val="008E3D92"/>
    <w:rsid w:val="008E3DEB"/>
    <w:rsid w:val="008E3E8D"/>
    <w:rsid w:val="008E4334"/>
    <w:rsid w:val="008E4BAB"/>
    <w:rsid w:val="008E4CE5"/>
    <w:rsid w:val="008E5075"/>
    <w:rsid w:val="008E5E74"/>
    <w:rsid w:val="008E5E8B"/>
    <w:rsid w:val="008E604B"/>
    <w:rsid w:val="008E6206"/>
    <w:rsid w:val="008E66FE"/>
    <w:rsid w:val="008E6D92"/>
    <w:rsid w:val="008E734F"/>
    <w:rsid w:val="008E73D6"/>
    <w:rsid w:val="008E76FB"/>
    <w:rsid w:val="008E77BE"/>
    <w:rsid w:val="008E7BE8"/>
    <w:rsid w:val="008F040A"/>
    <w:rsid w:val="008F0886"/>
    <w:rsid w:val="008F15C1"/>
    <w:rsid w:val="008F15DF"/>
    <w:rsid w:val="008F1B73"/>
    <w:rsid w:val="008F1EDB"/>
    <w:rsid w:val="008F2978"/>
    <w:rsid w:val="008F3073"/>
    <w:rsid w:val="008F35A2"/>
    <w:rsid w:val="008F3839"/>
    <w:rsid w:val="008F419D"/>
    <w:rsid w:val="008F42E0"/>
    <w:rsid w:val="008F44D7"/>
    <w:rsid w:val="008F47D2"/>
    <w:rsid w:val="008F4863"/>
    <w:rsid w:val="008F4DDD"/>
    <w:rsid w:val="008F50F5"/>
    <w:rsid w:val="008F5260"/>
    <w:rsid w:val="008F57FA"/>
    <w:rsid w:val="008F5AD2"/>
    <w:rsid w:val="008F5BCD"/>
    <w:rsid w:val="008F5C4E"/>
    <w:rsid w:val="008F5DCC"/>
    <w:rsid w:val="008F62EA"/>
    <w:rsid w:val="008F6427"/>
    <w:rsid w:val="008F649A"/>
    <w:rsid w:val="008F64D0"/>
    <w:rsid w:val="008F6935"/>
    <w:rsid w:val="008F6CFB"/>
    <w:rsid w:val="008F73A3"/>
    <w:rsid w:val="008F770C"/>
    <w:rsid w:val="008F7F6D"/>
    <w:rsid w:val="0090027B"/>
    <w:rsid w:val="0090076F"/>
    <w:rsid w:val="0090115D"/>
    <w:rsid w:val="00901474"/>
    <w:rsid w:val="0090159B"/>
    <w:rsid w:val="0090179D"/>
    <w:rsid w:val="00901988"/>
    <w:rsid w:val="009019B3"/>
    <w:rsid w:val="009019D7"/>
    <w:rsid w:val="00902173"/>
    <w:rsid w:val="009021D7"/>
    <w:rsid w:val="00902A27"/>
    <w:rsid w:val="00902B7B"/>
    <w:rsid w:val="00902E39"/>
    <w:rsid w:val="009032AE"/>
    <w:rsid w:val="00903332"/>
    <w:rsid w:val="00903667"/>
    <w:rsid w:val="009046D6"/>
    <w:rsid w:val="00904B19"/>
    <w:rsid w:val="00904D7C"/>
    <w:rsid w:val="0090544D"/>
    <w:rsid w:val="0090586E"/>
    <w:rsid w:val="009059F7"/>
    <w:rsid w:val="00905B1D"/>
    <w:rsid w:val="00905B95"/>
    <w:rsid w:val="00905DC9"/>
    <w:rsid w:val="00906A17"/>
    <w:rsid w:val="00906DE2"/>
    <w:rsid w:val="009077C3"/>
    <w:rsid w:val="00907820"/>
    <w:rsid w:val="00907C2B"/>
    <w:rsid w:val="009102E2"/>
    <w:rsid w:val="00910566"/>
    <w:rsid w:val="00910A32"/>
    <w:rsid w:val="00910C56"/>
    <w:rsid w:val="00910D7E"/>
    <w:rsid w:val="00911691"/>
    <w:rsid w:val="00911A46"/>
    <w:rsid w:val="00911AE7"/>
    <w:rsid w:val="00911DB4"/>
    <w:rsid w:val="0091227F"/>
    <w:rsid w:val="009124B9"/>
    <w:rsid w:val="00912957"/>
    <w:rsid w:val="00912CA9"/>
    <w:rsid w:val="0091307B"/>
    <w:rsid w:val="0091371A"/>
    <w:rsid w:val="009139E3"/>
    <w:rsid w:val="00913A0E"/>
    <w:rsid w:val="00914548"/>
    <w:rsid w:val="009147DF"/>
    <w:rsid w:val="00914928"/>
    <w:rsid w:val="00915153"/>
    <w:rsid w:val="009154FC"/>
    <w:rsid w:val="00915530"/>
    <w:rsid w:val="0091629E"/>
    <w:rsid w:val="009162D1"/>
    <w:rsid w:val="009165E4"/>
    <w:rsid w:val="00916715"/>
    <w:rsid w:val="00916933"/>
    <w:rsid w:val="00916EED"/>
    <w:rsid w:val="00917598"/>
    <w:rsid w:val="009176B4"/>
    <w:rsid w:val="009201A1"/>
    <w:rsid w:val="00920329"/>
    <w:rsid w:val="0092041F"/>
    <w:rsid w:val="009204EE"/>
    <w:rsid w:val="00920674"/>
    <w:rsid w:val="009206E8"/>
    <w:rsid w:val="009213B4"/>
    <w:rsid w:val="009216CE"/>
    <w:rsid w:val="00921F50"/>
    <w:rsid w:val="00921FB2"/>
    <w:rsid w:val="009226FE"/>
    <w:rsid w:val="00922BC6"/>
    <w:rsid w:val="00922BD6"/>
    <w:rsid w:val="00922D6C"/>
    <w:rsid w:val="0092311B"/>
    <w:rsid w:val="0092313D"/>
    <w:rsid w:val="00923A3E"/>
    <w:rsid w:val="00923B9C"/>
    <w:rsid w:val="00924024"/>
    <w:rsid w:val="0092402F"/>
    <w:rsid w:val="0092511C"/>
    <w:rsid w:val="00925448"/>
    <w:rsid w:val="009255ED"/>
    <w:rsid w:val="0092580F"/>
    <w:rsid w:val="0092588C"/>
    <w:rsid w:val="00925915"/>
    <w:rsid w:val="00925F0B"/>
    <w:rsid w:val="00926168"/>
    <w:rsid w:val="0092660F"/>
    <w:rsid w:val="0092664D"/>
    <w:rsid w:val="00926B3D"/>
    <w:rsid w:val="00927CA4"/>
    <w:rsid w:val="00927E81"/>
    <w:rsid w:val="00927F6D"/>
    <w:rsid w:val="00930A83"/>
    <w:rsid w:val="00930D70"/>
    <w:rsid w:val="0093128C"/>
    <w:rsid w:val="00931548"/>
    <w:rsid w:val="009315CE"/>
    <w:rsid w:val="009318CB"/>
    <w:rsid w:val="0093199C"/>
    <w:rsid w:val="00931B05"/>
    <w:rsid w:val="00931D4B"/>
    <w:rsid w:val="0093258A"/>
    <w:rsid w:val="00932756"/>
    <w:rsid w:val="00932B71"/>
    <w:rsid w:val="00933063"/>
    <w:rsid w:val="0093312D"/>
    <w:rsid w:val="009333DD"/>
    <w:rsid w:val="009335C0"/>
    <w:rsid w:val="00933952"/>
    <w:rsid w:val="00934148"/>
    <w:rsid w:val="0093450F"/>
    <w:rsid w:val="00934660"/>
    <w:rsid w:val="00934CCF"/>
    <w:rsid w:val="0093514B"/>
    <w:rsid w:val="00935628"/>
    <w:rsid w:val="00935D60"/>
    <w:rsid w:val="009362C7"/>
    <w:rsid w:val="00936624"/>
    <w:rsid w:val="0093674E"/>
    <w:rsid w:val="00936756"/>
    <w:rsid w:val="009371D7"/>
    <w:rsid w:val="00937445"/>
    <w:rsid w:val="00937929"/>
    <w:rsid w:val="00940073"/>
    <w:rsid w:val="00940335"/>
    <w:rsid w:val="00940B0C"/>
    <w:rsid w:val="00940DC7"/>
    <w:rsid w:val="00940EDB"/>
    <w:rsid w:val="00941208"/>
    <w:rsid w:val="00941C13"/>
    <w:rsid w:val="00941D37"/>
    <w:rsid w:val="00941EC1"/>
    <w:rsid w:val="00942473"/>
    <w:rsid w:val="009424B4"/>
    <w:rsid w:val="00942706"/>
    <w:rsid w:val="009429D8"/>
    <w:rsid w:val="00942C31"/>
    <w:rsid w:val="00943497"/>
    <w:rsid w:val="009434F8"/>
    <w:rsid w:val="00943DA6"/>
    <w:rsid w:val="00943EAB"/>
    <w:rsid w:val="00944470"/>
    <w:rsid w:val="00944567"/>
    <w:rsid w:val="0094464B"/>
    <w:rsid w:val="009448C1"/>
    <w:rsid w:val="00944D21"/>
    <w:rsid w:val="00944E4A"/>
    <w:rsid w:val="00944F91"/>
    <w:rsid w:val="00945CE6"/>
    <w:rsid w:val="00945E4D"/>
    <w:rsid w:val="00945F13"/>
    <w:rsid w:val="009464E2"/>
    <w:rsid w:val="00946970"/>
    <w:rsid w:val="00946C8B"/>
    <w:rsid w:val="009479B9"/>
    <w:rsid w:val="00947B2C"/>
    <w:rsid w:val="00947DDA"/>
    <w:rsid w:val="009504B3"/>
    <w:rsid w:val="0095067D"/>
    <w:rsid w:val="0095076E"/>
    <w:rsid w:val="00950827"/>
    <w:rsid w:val="00950B8C"/>
    <w:rsid w:val="00950C44"/>
    <w:rsid w:val="00951392"/>
    <w:rsid w:val="009513B0"/>
    <w:rsid w:val="009516BB"/>
    <w:rsid w:val="00951717"/>
    <w:rsid w:val="009517A2"/>
    <w:rsid w:val="00951C91"/>
    <w:rsid w:val="00951F92"/>
    <w:rsid w:val="00952649"/>
    <w:rsid w:val="00952B97"/>
    <w:rsid w:val="00952CC4"/>
    <w:rsid w:val="009531F0"/>
    <w:rsid w:val="00953501"/>
    <w:rsid w:val="009538B2"/>
    <w:rsid w:val="00953B84"/>
    <w:rsid w:val="00953ED0"/>
    <w:rsid w:val="00953EDE"/>
    <w:rsid w:val="009543AB"/>
    <w:rsid w:val="00954530"/>
    <w:rsid w:val="0095456A"/>
    <w:rsid w:val="00954961"/>
    <w:rsid w:val="00954EEA"/>
    <w:rsid w:val="0095595B"/>
    <w:rsid w:val="00955BB5"/>
    <w:rsid w:val="00955C92"/>
    <w:rsid w:val="00955E43"/>
    <w:rsid w:val="00955E82"/>
    <w:rsid w:val="00955F17"/>
    <w:rsid w:val="00956020"/>
    <w:rsid w:val="00956046"/>
    <w:rsid w:val="00956093"/>
    <w:rsid w:val="009565D0"/>
    <w:rsid w:val="00957519"/>
    <w:rsid w:val="009575EB"/>
    <w:rsid w:val="009576BA"/>
    <w:rsid w:val="00957727"/>
    <w:rsid w:val="00957A69"/>
    <w:rsid w:val="00960558"/>
    <w:rsid w:val="0096075C"/>
    <w:rsid w:val="009609AB"/>
    <w:rsid w:val="009610A6"/>
    <w:rsid w:val="009610EB"/>
    <w:rsid w:val="0096110B"/>
    <w:rsid w:val="00961242"/>
    <w:rsid w:val="009613C6"/>
    <w:rsid w:val="00961453"/>
    <w:rsid w:val="009616CB"/>
    <w:rsid w:val="00961BD8"/>
    <w:rsid w:val="00962523"/>
    <w:rsid w:val="009625D2"/>
    <w:rsid w:val="009627ED"/>
    <w:rsid w:val="00962B46"/>
    <w:rsid w:val="00962FA9"/>
    <w:rsid w:val="00963478"/>
    <w:rsid w:val="00963836"/>
    <w:rsid w:val="00963B72"/>
    <w:rsid w:val="00963C9E"/>
    <w:rsid w:val="00964187"/>
    <w:rsid w:val="00964548"/>
    <w:rsid w:val="0096457D"/>
    <w:rsid w:val="00964819"/>
    <w:rsid w:val="009650CB"/>
    <w:rsid w:val="0096524C"/>
    <w:rsid w:val="009652BC"/>
    <w:rsid w:val="00965940"/>
    <w:rsid w:val="00965D58"/>
    <w:rsid w:val="009660D8"/>
    <w:rsid w:val="0096610B"/>
    <w:rsid w:val="00966347"/>
    <w:rsid w:val="009664EA"/>
    <w:rsid w:val="009668D9"/>
    <w:rsid w:val="00966EB6"/>
    <w:rsid w:val="009675BA"/>
    <w:rsid w:val="009679AD"/>
    <w:rsid w:val="009679D4"/>
    <w:rsid w:val="00967C91"/>
    <w:rsid w:val="00967FAC"/>
    <w:rsid w:val="00970101"/>
    <w:rsid w:val="00970532"/>
    <w:rsid w:val="00970A05"/>
    <w:rsid w:val="00970AFB"/>
    <w:rsid w:val="009710B3"/>
    <w:rsid w:val="00971108"/>
    <w:rsid w:val="009711B5"/>
    <w:rsid w:val="009711FF"/>
    <w:rsid w:val="0097175F"/>
    <w:rsid w:val="00971C32"/>
    <w:rsid w:val="00972059"/>
    <w:rsid w:val="00972955"/>
    <w:rsid w:val="00972E2B"/>
    <w:rsid w:val="009735B0"/>
    <w:rsid w:val="009735BB"/>
    <w:rsid w:val="00973665"/>
    <w:rsid w:val="00973933"/>
    <w:rsid w:val="00974060"/>
    <w:rsid w:val="009743DF"/>
    <w:rsid w:val="009748BA"/>
    <w:rsid w:val="009749E1"/>
    <w:rsid w:val="009749EF"/>
    <w:rsid w:val="00974D23"/>
    <w:rsid w:val="00974E0C"/>
    <w:rsid w:val="00974F7C"/>
    <w:rsid w:val="00975237"/>
    <w:rsid w:val="00975287"/>
    <w:rsid w:val="009753C2"/>
    <w:rsid w:val="0097599D"/>
    <w:rsid w:val="00975FF2"/>
    <w:rsid w:val="00976528"/>
    <w:rsid w:val="00976649"/>
    <w:rsid w:val="00976802"/>
    <w:rsid w:val="00976807"/>
    <w:rsid w:val="00976890"/>
    <w:rsid w:val="009768FE"/>
    <w:rsid w:val="009779A1"/>
    <w:rsid w:val="009779C5"/>
    <w:rsid w:val="00977BA7"/>
    <w:rsid w:val="009801E9"/>
    <w:rsid w:val="0098037C"/>
    <w:rsid w:val="00980709"/>
    <w:rsid w:val="00980F50"/>
    <w:rsid w:val="00981086"/>
    <w:rsid w:val="00981168"/>
    <w:rsid w:val="00981290"/>
    <w:rsid w:val="009819A1"/>
    <w:rsid w:val="00981D8F"/>
    <w:rsid w:val="009820F1"/>
    <w:rsid w:val="009822B9"/>
    <w:rsid w:val="009822C1"/>
    <w:rsid w:val="00982882"/>
    <w:rsid w:val="00982F48"/>
    <w:rsid w:val="00983AA4"/>
    <w:rsid w:val="00983D30"/>
    <w:rsid w:val="00983D5E"/>
    <w:rsid w:val="00983EF6"/>
    <w:rsid w:val="00984BA5"/>
    <w:rsid w:val="00984C59"/>
    <w:rsid w:val="00985660"/>
    <w:rsid w:val="00985B5F"/>
    <w:rsid w:val="00985D7E"/>
    <w:rsid w:val="00985D82"/>
    <w:rsid w:val="00985DBF"/>
    <w:rsid w:val="00986166"/>
    <w:rsid w:val="009864B6"/>
    <w:rsid w:val="00986C03"/>
    <w:rsid w:val="00986DDA"/>
    <w:rsid w:val="00986E0F"/>
    <w:rsid w:val="009873B3"/>
    <w:rsid w:val="009873F2"/>
    <w:rsid w:val="0098760C"/>
    <w:rsid w:val="0098776E"/>
    <w:rsid w:val="009900F0"/>
    <w:rsid w:val="0099040D"/>
    <w:rsid w:val="00990804"/>
    <w:rsid w:val="00990D62"/>
    <w:rsid w:val="00990E1E"/>
    <w:rsid w:val="00990E6E"/>
    <w:rsid w:val="0099131A"/>
    <w:rsid w:val="00991409"/>
    <w:rsid w:val="009915E1"/>
    <w:rsid w:val="00991853"/>
    <w:rsid w:val="009919A5"/>
    <w:rsid w:val="00991A02"/>
    <w:rsid w:val="0099223E"/>
    <w:rsid w:val="00992484"/>
    <w:rsid w:val="00992508"/>
    <w:rsid w:val="00992B1B"/>
    <w:rsid w:val="00992F29"/>
    <w:rsid w:val="00993036"/>
    <w:rsid w:val="009938FE"/>
    <w:rsid w:val="00993A87"/>
    <w:rsid w:val="00993C76"/>
    <w:rsid w:val="00993CA0"/>
    <w:rsid w:val="00994597"/>
    <w:rsid w:val="009949EF"/>
    <w:rsid w:val="00994D56"/>
    <w:rsid w:val="0099579B"/>
    <w:rsid w:val="00995B44"/>
    <w:rsid w:val="0099605C"/>
    <w:rsid w:val="0099605E"/>
    <w:rsid w:val="00996376"/>
    <w:rsid w:val="00996BA9"/>
    <w:rsid w:val="00996C67"/>
    <w:rsid w:val="00996D64"/>
    <w:rsid w:val="00997125"/>
    <w:rsid w:val="009972D6"/>
    <w:rsid w:val="009972E1"/>
    <w:rsid w:val="009973A7"/>
    <w:rsid w:val="009974DA"/>
    <w:rsid w:val="009974E3"/>
    <w:rsid w:val="009978CB"/>
    <w:rsid w:val="00997949"/>
    <w:rsid w:val="00997960"/>
    <w:rsid w:val="00997AF4"/>
    <w:rsid w:val="00997E3D"/>
    <w:rsid w:val="009A018D"/>
    <w:rsid w:val="009A02CA"/>
    <w:rsid w:val="009A070A"/>
    <w:rsid w:val="009A0716"/>
    <w:rsid w:val="009A08D3"/>
    <w:rsid w:val="009A125C"/>
    <w:rsid w:val="009A1687"/>
    <w:rsid w:val="009A2F7E"/>
    <w:rsid w:val="009A3230"/>
    <w:rsid w:val="009A36C5"/>
    <w:rsid w:val="009A4027"/>
    <w:rsid w:val="009A45E1"/>
    <w:rsid w:val="009A46A2"/>
    <w:rsid w:val="009A49D3"/>
    <w:rsid w:val="009A4FE1"/>
    <w:rsid w:val="009A524D"/>
    <w:rsid w:val="009A6135"/>
    <w:rsid w:val="009A6287"/>
    <w:rsid w:val="009A6487"/>
    <w:rsid w:val="009A67E5"/>
    <w:rsid w:val="009A6BB7"/>
    <w:rsid w:val="009A6E14"/>
    <w:rsid w:val="009A7331"/>
    <w:rsid w:val="009A79C6"/>
    <w:rsid w:val="009A7CA1"/>
    <w:rsid w:val="009A7D20"/>
    <w:rsid w:val="009B06C6"/>
    <w:rsid w:val="009B0863"/>
    <w:rsid w:val="009B12DA"/>
    <w:rsid w:val="009B25F3"/>
    <w:rsid w:val="009B2672"/>
    <w:rsid w:val="009B27D5"/>
    <w:rsid w:val="009B281E"/>
    <w:rsid w:val="009B287B"/>
    <w:rsid w:val="009B2B76"/>
    <w:rsid w:val="009B2BA1"/>
    <w:rsid w:val="009B34B4"/>
    <w:rsid w:val="009B374E"/>
    <w:rsid w:val="009B3834"/>
    <w:rsid w:val="009B38DF"/>
    <w:rsid w:val="009B4272"/>
    <w:rsid w:val="009B4453"/>
    <w:rsid w:val="009B45BD"/>
    <w:rsid w:val="009B49AE"/>
    <w:rsid w:val="009B4A7D"/>
    <w:rsid w:val="009B4DCA"/>
    <w:rsid w:val="009B4EF7"/>
    <w:rsid w:val="009B50C0"/>
    <w:rsid w:val="009B5177"/>
    <w:rsid w:val="009B54DB"/>
    <w:rsid w:val="009B62A7"/>
    <w:rsid w:val="009B651C"/>
    <w:rsid w:val="009B664F"/>
    <w:rsid w:val="009B6840"/>
    <w:rsid w:val="009B6E31"/>
    <w:rsid w:val="009B6FA9"/>
    <w:rsid w:val="009B7920"/>
    <w:rsid w:val="009B7CEA"/>
    <w:rsid w:val="009C018C"/>
    <w:rsid w:val="009C01B1"/>
    <w:rsid w:val="009C0293"/>
    <w:rsid w:val="009C06D2"/>
    <w:rsid w:val="009C0829"/>
    <w:rsid w:val="009C0AC5"/>
    <w:rsid w:val="009C1826"/>
    <w:rsid w:val="009C18AF"/>
    <w:rsid w:val="009C1F6A"/>
    <w:rsid w:val="009C20AA"/>
    <w:rsid w:val="009C221A"/>
    <w:rsid w:val="009C2243"/>
    <w:rsid w:val="009C2271"/>
    <w:rsid w:val="009C250C"/>
    <w:rsid w:val="009C28DD"/>
    <w:rsid w:val="009C2957"/>
    <w:rsid w:val="009C29CD"/>
    <w:rsid w:val="009C2FCD"/>
    <w:rsid w:val="009C310F"/>
    <w:rsid w:val="009C39AF"/>
    <w:rsid w:val="009C3CD7"/>
    <w:rsid w:val="009C41B2"/>
    <w:rsid w:val="009C4474"/>
    <w:rsid w:val="009C4AC5"/>
    <w:rsid w:val="009C4FAF"/>
    <w:rsid w:val="009C50DA"/>
    <w:rsid w:val="009C522E"/>
    <w:rsid w:val="009C5B9C"/>
    <w:rsid w:val="009C5C0E"/>
    <w:rsid w:val="009C5E6F"/>
    <w:rsid w:val="009C5F1D"/>
    <w:rsid w:val="009C6097"/>
    <w:rsid w:val="009C62E6"/>
    <w:rsid w:val="009C644C"/>
    <w:rsid w:val="009C6F5A"/>
    <w:rsid w:val="009C7009"/>
    <w:rsid w:val="009C751F"/>
    <w:rsid w:val="009C7ED7"/>
    <w:rsid w:val="009D002C"/>
    <w:rsid w:val="009D04BA"/>
    <w:rsid w:val="009D0AD3"/>
    <w:rsid w:val="009D1152"/>
    <w:rsid w:val="009D1768"/>
    <w:rsid w:val="009D1C37"/>
    <w:rsid w:val="009D1F22"/>
    <w:rsid w:val="009D22B0"/>
    <w:rsid w:val="009D243D"/>
    <w:rsid w:val="009D2739"/>
    <w:rsid w:val="009D2A56"/>
    <w:rsid w:val="009D2B03"/>
    <w:rsid w:val="009D2BEB"/>
    <w:rsid w:val="009D2D63"/>
    <w:rsid w:val="009D2DC8"/>
    <w:rsid w:val="009D34C8"/>
    <w:rsid w:val="009D3675"/>
    <w:rsid w:val="009D37D0"/>
    <w:rsid w:val="009D3E28"/>
    <w:rsid w:val="009D4371"/>
    <w:rsid w:val="009D4AC5"/>
    <w:rsid w:val="009D4DE0"/>
    <w:rsid w:val="009D5426"/>
    <w:rsid w:val="009D5C28"/>
    <w:rsid w:val="009D66EC"/>
    <w:rsid w:val="009D6D4D"/>
    <w:rsid w:val="009D71F1"/>
    <w:rsid w:val="009D7714"/>
    <w:rsid w:val="009D79CB"/>
    <w:rsid w:val="009D7B9D"/>
    <w:rsid w:val="009D7E86"/>
    <w:rsid w:val="009E02A0"/>
    <w:rsid w:val="009E0417"/>
    <w:rsid w:val="009E06D2"/>
    <w:rsid w:val="009E079B"/>
    <w:rsid w:val="009E0EF8"/>
    <w:rsid w:val="009E168C"/>
    <w:rsid w:val="009E177C"/>
    <w:rsid w:val="009E1EC5"/>
    <w:rsid w:val="009E2223"/>
    <w:rsid w:val="009E2440"/>
    <w:rsid w:val="009E247D"/>
    <w:rsid w:val="009E2796"/>
    <w:rsid w:val="009E27BE"/>
    <w:rsid w:val="009E2EEC"/>
    <w:rsid w:val="009E2F9F"/>
    <w:rsid w:val="009E33A5"/>
    <w:rsid w:val="009E3643"/>
    <w:rsid w:val="009E375A"/>
    <w:rsid w:val="009E38A9"/>
    <w:rsid w:val="009E3946"/>
    <w:rsid w:val="009E39A2"/>
    <w:rsid w:val="009E4275"/>
    <w:rsid w:val="009E4677"/>
    <w:rsid w:val="009E4972"/>
    <w:rsid w:val="009E5F51"/>
    <w:rsid w:val="009E5FC4"/>
    <w:rsid w:val="009E641C"/>
    <w:rsid w:val="009E68C7"/>
    <w:rsid w:val="009E6AFD"/>
    <w:rsid w:val="009E715E"/>
    <w:rsid w:val="009E720B"/>
    <w:rsid w:val="009E7235"/>
    <w:rsid w:val="009E73EB"/>
    <w:rsid w:val="009E7A9F"/>
    <w:rsid w:val="009E7B3F"/>
    <w:rsid w:val="009E7E46"/>
    <w:rsid w:val="009E7FDA"/>
    <w:rsid w:val="009F00D8"/>
    <w:rsid w:val="009F06FF"/>
    <w:rsid w:val="009F0F21"/>
    <w:rsid w:val="009F12C8"/>
    <w:rsid w:val="009F1402"/>
    <w:rsid w:val="009F1818"/>
    <w:rsid w:val="009F1CBD"/>
    <w:rsid w:val="009F200F"/>
    <w:rsid w:val="009F2251"/>
    <w:rsid w:val="009F2283"/>
    <w:rsid w:val="009F2372"/>
    <w:rsid w:val="009F255C"/>
    <w:rsid w:val="009F26F7"/>
    <w:rsid w:val="009F27DA"/>
    <w:rsid w:val="009F2821"/>
    <w:rsid w:val="009F32DE"/>
    <w:rsid w:val="009F3399"/>
    <w:rsid w:val="009F3883"/>
    <w:rsid w:val="009F3D7A"/>
    <w:rsid w:val="009F4157"/>
    <w:rsid w:val="009F450F"/>
    <w:rsid w:val="009F46C9"/>
    <w:rsid w:val="009F4947"/>
    <w:rsid w:val="009F4C38"/>
    <w:rsid w:val="009F5222"/>
    <w:rsid w:val="009F55E3"/>
    <w:rsid w:val="009F5796"/>
    <w:rsid w:val="009F58AF"/>
    <w:rsid w:val="009F5C4D"/>
    <w:rsid w:val="009F60EE"/>
    <w:rsid w:val="009F6314"/>
    <w:rsid w:val="009F6790"/>
    <w:rsid w:val="009F6E37"/>
    <w:rsid w:val="009F6F81"/>
    <w:rsid w:val="009F743E"/>
    <w:rsid w:val="009F74C4"/>
    <w:rsid w:val="009F787F"/>
    <w:rsid w:val="009F7C6A"/>
    <w:rsid w:val="009F7DC2"/>
    <w:rsid w:val="00A003B0"/>
    <w:rsid w:val="00A003F5"/>
    <w:rsid w:val="00A0046D"/>
    <w:rsid w:val="00A0079F"/>
    <w:rsid w:val="00A00F9D"/>
    <w:rsid w:val="00A019B5"/>
    <w:rsid w:val="00A01EDA"/>
    <w:rsid w:val="00A023A3"/>
    <w:rsid w:val="00A025AF"/>
    <w:rsid w:val="00A02649"/>
    <w:rsid w:val="00A027FB"/>
    <w:rsid w:val="00A02D41"/>
    <w:rsid w:val="00A02F6F"/>
    <w:rsid w:val="00A031AE"/>
    <w:rsid w:val="00A0388B"/>
    <w:rsid w:val="00A03A10"/>
    <w:rsid w:val="00A03D18"/>
    <w:rsid w:val="00A04137"/>
    <w:rsid w:val="00A045AB"/>
    <w:rsid w:val="00A045C6"/>
    <w:rsid w:val="00A04656"/>
    <w:rsid w:val="00A046BC"/>
    <w:rsid w:val="00A0472F"/>
    <w:rsid w:val="00A05A2E"/>
    <w:rsid w:val="00A060A6"/>
    <w:rsid w:val="00A064A6"/>
    <w:rsid w:val="00A06991"/>
    <w:rsid w:val="00A06E64"/>
    <w:rsid w:val="00A070E7"/>
    <w:rsid w:val="00A076F2"/>
    <w:rsid w:val="00A0789F"/>
    <w:rsid w:val="00A07934"/>
    <w:rsid w:val="00A079B6"/>
    <w:rsid w:val="00A10108"/>
    <w:rsid w:val="00A10B18"/>
    <w:rsid w:val="00A1106B"/>
    <w:rsid w:val="00A11AFC"/>
    <w:rsid w:val="00A11BAB"/>
    <w:rsid w:val="00A11D57"/>
    <w:rsid w:val="00A12264"/>
    <w:rsid w:val="00A1227E"/>
    <w:rsid w:val="00A12692"/>
    <w:rsid w:val="00A127EF"/>
    <w:rsid w:val="00A134F2"/>
    <w:rsid w:val="00A136AE"/>
    <w:rsid w:val="00A13FC7"/>
    <w:rsid w:val="00A140AF"/>
    <w:rsid w:val="00A143B5"/>
    <w:rsid w:val="00A14409"/>
    <w:rsid w:val="00A14CA0"/>
    <w:rsid w:val="00A14FCF"/>
    <w:rsid w:val="00A152A1"/>
    <w:rsid w:val="00A1599D"/>
    <w:rsid w:val="00A159F4"/>
    <w:rsid w:val="00A15E48"/>
    <w:rsid w:val="00A16294"/>
    <w:rsid w:val="00A165C8"/>
    <w:rsid w:val="00A16FBB"/>
    <w:rsid w:val="00A171DA"/>
    <w:rsid w:val="00A17236"/>
    <w:rsid w:val="00A17242"/>
    <w:rsid w:val="00A177E6"/>
    <w:rsid w:val="00A20710"/>
    <w:rsid w:val="00A207BA"/>
    <w:rsid w:val="00A21177"/>
    <w:rsid w:val="00A212D1"/>
    <w:rsid w:val="00A214AD"/>
    <w:rsid w:val="00A218C8"/>
    <w:rsid w:val="00A2198D"/>
    <w:rsid w:val="00A21A36"/>
    <w:rsid w:val="00A21DAB"/>
    <w:rsid w:val="00A21E96"/>
    <w:rsid w:val="00A22DA3"/>
    <w:rsid w:val="00A22E25"/>
    <w:rsid w:val="00A22F6B"/>
    <w:rsid w:val="00A2355C"/>
    <w:rsid w:val="00A23701"/>
    <w:rsid w:val="00A23930"/>
    <w:rsid w:val="00A23A7C"/>
    <w:rsid w:val="00A23D46"/>
    <w:rsid w:val="00A24013"/>
    <w:rsid w:val="00A24296"/>
    <w:rsid w:val="00A2448B"/>
    <w:rsid w:val="00A244D8"/>
    <w:rsid w:val="00A245DC"/>
    <w:rsid w:val="00A24A4F"/>
    <w:rsid w:val="00A24A64"/>
    <w:rsid w:val="00A2557E"/>
    <w:rsid w:val="00A25C17"/>
    <w:rsid w:val="00A25EBA"/>
    <w:rsid w:val="00A262D5"/>
    <w:rsid w:val="00A26A0B"/>
    <w:rsid w:val="00A26F63"/>
    <w:rsid w:val="00A27039"/>
    <w:rsid w:val="00A27433"/>
    <w:rsid w:val="00A27A36"/>
    <w:rsid w:val="00A30114"/>
    <w:rsid w:val="00A301E0"/>
    <w:rsid w:val="00A30230"/>
    <w:rsid w:val="00A30374"/>
    <w:rsid w:val="00A30AF9"/>
    <w:rsid w:val="00A3140F"/>
    <w:rsid w:val="00A31458"/>
    <w:rsid w:val="00A31A66"/>
    <w:rsid w:val="00A3206C"/>
    <w:rsid w:val="00A3215E"/>
    <w:rsid w:val="00A32692"/>
    <w:rsid w:val="00A32D63"/>
    <w:rsid w:val="00A33457"/>
    <w:rsid w:val="00A33650"/>
    <w:rsid w:val="00A339AA"/>
    <w:rsid w:val="00A35502"/>
    <w:rsid w:val="00A3553D"/>
    <w:rsid w:val="00A356D3"/>
    <w:rsid w:val="00A36124"/>
    <w:rsid w:val="00A364A0"/>
    <w:rsid w:val="00A364EA"/>
    <w:rsid w:val="00A36612"/>
    <w:rsid w:val="00A366D7"/>
    <w:rsid w:val="00A36831"/>
    <w:rsid w:val="00A36923"/>
    <w:rsid w:val="00A36FDE"/>
    <w:rsid w:val="00A3715E"/>
    <w:rsid w:val="00A37A22"/>
    <w:rsid w:val="00A4002E"/>
    <w:rsid w:val="00A4078A"/>
    <w:rsid w:val="00A408FD"/>
    <w:rsid w:val="00A410B7"/>
    <w:rsid w:val="00A41745"/>
    <w:rsid w:val="00A41F13"/>
    <w:rsid w:val="00A42B97"/>
    <w:rsid w:val="00A42C17"/>
    <w:rsid w:val="00A42C6B"/>
    <w:rsid w:val="00A42D7E"/>
    <w:rsid w:val="00A42F46"/>
    <w:rsid w:val="00A4312D"/>
    <w:rsid w:val="00A4358A"/>
    <w:rsid w:val="00A43590"/>
    <w:rsid w:val="00A4382C"/>
    <w:rsid w:val="00A43892"/>
    <w:rsid w:val="00A4400D"/>
    <w:rsid w:val="00A4437E"/>
    <w:rsid w:val="00A44414"/>
    <w:rsid w:val="00A44F1A"/>
    <w:rsid w:val="00A44F61"/>
    <w:rsid w:val="00A4521B"/>
    <w:rsid w:val="00A45321"/>
    <w:rsid w:val="00A45BAE"/>
    <w:rsid w:val="00A45D6D"/>
    <w:rsid w:val="00A45E18"/>
    <w:rsid w:val="00A4640C"/>
    <w:rsid w:val="00A46642"/>
    <w:rsid w:val="00A46AF2"/>
    <w:rsid w:val="00A46B81"/>
    <w:rsid w:val="00A46C51"/>
    <w:rsid w:val="00A46D10"/>
    <w:rsid w:val="00A476B4"/>
    <w:rsid w:val="00A477D0"/>
    <w:rsid w:val="00A477D1"/>
    <w:rsid w:val="00A4781D"/>
    <w:rsid w:val="00A47A85"/>
    <w:rsid w:val="00A47DFD"/>
    <w:rsid w:val="00A5018D"/>
    <w:rsid w:val="00A505CA"/>
    <w:rsid w:val="00A50691"/>
    <w:rsid w:val="00A50C99"/>
    <w:rsid w:val="00A50CCF"/>
    <w:rsid w:val="00A514A9"/>
    <w:rsid w:val="00A5192D"/>
    <w:rsid w:val="00A51C09"/>
    <w:rsid w:val="00A51C2A"/>
    <w:rsid w:val="00A51DD0"/>
    <w:rsid w:val="00A51F65"/>
    <w:rsid w:val="00A522CE"/>
    <w:rsid w:val="00A526CE"/>
    <w:rsid w:val="00A52722"/>
    <w:rsid w:val="00A530FA"/>
    <w:rsid w:val="00A53A86"/>
    <w:rsid w:val="00A54247"/>
    <w:rsid w:val="00A54D45"/>
    <w:rsid w:val="00A557C8"/>
    <w:rsid w:val="00A55A08"/>
    <w:rsid w:val="00A55F8E"/>
    <w:rsid w:val="00A56217"/>
    <w:rsid w:val="00A56894"/>
    <w:rsid w:val="00A569B1"/>
    <w:rsid w:val="00A56D2B"/>
    <w:rsid w:val="00A56DD0"/>
    <w:rsid w:val="00A57043"/>
    <w:rsid w:val="00A5710B"/>
    <w:rsid w:val="00A5719E"/>
    <w:rsid w:val="00A57270"/>
    <w:rsid w:val="00A576D3"/>
    <w:rsid w:val="00A57DBD"/>
    <w:rsid w:val="00A57E53"/>
    <w:rsid w:val="00A57FAC"/>
    <w:rsid w:val="00A6026B"/>
    <w:rsid w:val="00A6041D"/>
    <w:rsid w:val="00A6074B"/>
    <w:rsid w:val="00A60A0B"/>
    <w:rsid w:val="00A60B4A"/>
    <w:rsid w:val="00A610BC"/>
    <w:rsid w:val="00A610DD"/>
    <w:rsid w:val="00A6140E"/>
    <w:rsid w:val="00A61BB9"/>
    <w:rsid w:val="00A61CF7"/>
    <w:rsid w:val="00A6248A"/>
    <w:rsid w:val="00A62515"/>
    <w:rsid w:val="00A62C76"/>
    <w:rsid w:val="00A631AE"/>
    <w:rsid w:val="00A63623"/>
    <w:rsid w:val="00A63ED2"/>
    <w:rsid w:val="00A63F64"/>
    <w:rsid w:val="00A647C5"/>
    <w:rsid w:val="00A64A77"/>
    <w:rsid w:val="00A64E69"/>
    <w:rsid w:val="00A65017"/>
    <w:rsid w:val="00A658BA"/>
    <w:rsid w:val="00A66C7B"/>
    <w:rsid w:val="00A66F90"/>
    <w:rsid w:val="00A67598"/>
    <w:rsid w:val="00A6769D"/>
    <w:rsid w:val="00A67AFA"/>
    <w:rsid w:val="00A67DE6"/>
    <w:rsid w:val="00A67FF9"/>
    <w:rsid w:val="00A7005A"/>
    <w:rsid w:val="00A710D9"/>
    <w:rsid w:val="00A7149D"/>
    <w:rsid w:val="00A715C9"/>
    <w:rsid w:val="00A7165A"/>
    <w:rsid w:val="00A71C50"/>
    <w:rsid w:val="00A71FAA"/>
    <w:rsid w:val="00A7255E"/>
    <w:rsid w:val="00A72720"/>
    <w:rsid w:val="00A72CF1"/>
    <w:rsid w:val="00A72E47"/>
    <w:rsid w:val="00A73544"/>
    <w:rsid w:val="00A73DEB"/>
    <w:rsid w:val="00A73F21"/>
    <w:rsid w:val="00A740B7"/>
    <w:rsid w:val="00A74384"/>
    <w:rsid w:val="00A744B9"/>
    <w:rsid w:val="00A74742"/>
    <w:rsid w:val="00A74BC4"/>
    <w:rsid w:val="00A74C4E"/>
    <w:rsid w:val="00A75813"/>
    <w:rsid w:val="00A75971"/>
    <w:rsid w:val="00A7638D"/>
    <w:rsid w:val="00A768C7"/>
    <w:rsid w:val="00A76E66"/>
    <w:rsid w:val="00A773D2"/>
    <w:rsid w:val="00A77574"/>
    <w:rsid w:val="00A775E2"/>
    <w:rsid w:val="00A7780C"/>
    <w:rsid w:val="00A77E54"/>
    <w:rsid w:val="00A80ECA"/>
    <w:rsid w:val="00A811CA"/>
    <w:rsid w:val="00A81376"/>
    <w:rsid w:val="00A814BF"/>
    <w:rsid w:val="00A81917"/>
    <w:rsid w:val="00A81EE5"/>
    <w:rsid w:val="00A8271C"/>
    <w:rsid w:val="00A82A95"/>
    <w:rsid w:val="00A82E43"/>
    <w:rsid w:val="00A83C1E"/>
    <w:rsid w:val="00A83DB6"/>
    <w:rsid w:val="00A83F84"/>
    <w:rsid w:val="00A8434A"/>
    <w:rsid w:val="00A84465"/>
    <w:rsid w:val="00A84777"/>
    <w:rsid w:val="00A849F8"/>
    <w:rsid w:val="00A8501C"/>
    <w:rsid w:val="00A855F3"/>
    <w:rsid w:val="00A85BBA"/>
    <w:rsid w:val="00A8695B"/>
    <w:rsid w:val="00A869AE"/>
    <w:rsid w:val="00A86FEE"/>
    <w:rsid w:val="00A87264"/>
    <w:rsid w:val="00A87267"/>
    <w:rsid w:val="00A873BB"/>
    <w:rsid w:val="00A87786"/>
    <w:rsid w:val="00A87FB0"/>
    <w:rsid w:val="00A90379"/>
    <w:rsid w:val="00A90967"/>
    <w:rsid w:val="00A909B6"/>
    <w:rsid w:val="00A90B81"/>
    <w:rsid w:val="00A90E89"/>
    <w:rsid w:val="00A91487"/>
    <w:rsid w:val="00A91671"/>
    <w:rsid w:val="00A91BAE"/>
    <w:rsid w:val="00A91EF9"/>
    <w:rsid w:val="00A9223F"/>
    <w:rsid w:val="00A92760"/>
    <w:rsid w:val="00A93723"/>
    <w:rsid w:val="00A9388D"/>
    <w:rsid w:val="00A939FE"/>
    <w:rsid w:val="00A93A75"/>
    <w:rsid w:val="00A93B7D"/>
    <w:rsid w:val="00A93D6D"/>
    <w:rsid w:val="00A94109"/>
    <w:rsid w:val="00A94338"/>
    <w:rsid w:val="00A94FF0"/>
    <w:rsid w:val="00A9507F"/>
    <w:rsid w:val="00A95A65"/>
    <w:rsid w:val="00A9630E"/>
    <w:rsid w:val="00A96317"/>
    <w:rsid w:val="00A9662A"/>
    <w:rsid w:val="00A968D6"/>
    <w:rsid w:val="00A96E2E"/>
    <w:rsid w:val="00A96E75"/>
    <w:rsid w:val="00A97DD5"/>
    <w:rsid w:val="00AA05DC"/>
    <w:rsid w:val="00AA07FE"/>
    <w:rsid w:val="00AA08C3"/>
    <w:rsid w:val="00AA0B64"/>
    <w:rsid w:val="00AA150E"/>
    <w:rsid w:val="00AA1C3C"/>
    <w:rsid w:val="00AA1C5B"/>
    <w:rsid w:val="00AA24BB"/>
    <w:rsid w:val="00AA2703"/>
    <w:rsid w:val="00AA29A4"/>
    <w:rsid w:val="00AA2AA6"/>
    <w:rsid w:val="00AA2BBF"/>
    <w:rsid w:val="00AA2BFB"/>
    <w:rsid w:val="00AA3289"/>
    <w:rsid w:val="00AA388A"/>
    <w:rsid w:val="00AA3E73"/>
    <w:rsid w:val="00AA45B6"/>
    <w:rsid w:val="00AA4974"/>
    <w:rsid w:val="00AA4A61"/>
    <w:rsid w:val="00AA4C46"/>
    <w:rsid w:val="00AA4CDC"/>
    <w:rsid w:val="00AA4DDD"/>
    <w:rsid w:val="00AA4DF3"/>
    <w:rsid w:val="00AA4E88"/>
    <w:rsid w:val="00AA5669"/>
    <w:rsid w:val="00AA5D17"/>
    <w:rsid w:val="00AA5E2B"/>
    <w:rsid w:val="00AA6731"/>
    <w:rsid w:val="00AA6F56"/>
    <w:rsid w:val="00AA6FBB"/>
    <w:rsid w:val="00AB0234"/>
    <w:rsid w:val="00AB037D"/>
    <w:rsid w:val="00AB0469"/>
    <w:rsid w:val="00AB06E3"/>
    <w:rsid w:val="00AB07FA"/>
    <w:rsid w:val="00AB09D6"/>
    <w:rsid w:val="00AB104C"/>
    <w:rsid w:val="00AB126A"/>
    <w:rsid w:val="00AB1442"/>
    <w:rsid w:val="00AB1692"/>
    <w:rsid w:val="00AB18C8"/>
    <w:rsid w:val="00AB1C95"/>
    <w:rsid w:val="00AB1D25"/>
    <w:rsid w:val="00AB2068"/>
    <w:rsid w:val="00AB229B"/>
    <w:rsid w:val="00AB22A1"/>
    <w:rsid w:val="00AB25A5"/>
    <w:rsid w:val="00AB25C6"/>
    <w:rsid w:val="00AB2808"/>
    <w:rsid w:val="00AB2988"/>
    <w:rsid w:val="00AB2AA4"/>
    <w:rsid w:val="00AB2AB6"/>
    <w:rsid w:val="00AB389C"/>
    <w:rsid w:val="00AB4108"/>
    <w:rsid w:val="00AB41D8"/>
    <w:rsid w:val="00AB4551"/>
    <w:rsid w:val="00AB4877"/>
    <w:rsid w:val="00AB4B9D"/>
    <w:rsid w:val="00AB4DA4"/>
    <w:rsid w:val="00AB4DA7"/>
    <w:rsid w:val="00AB4DFA"/>
    <w:rsid w:val="00AB5056"/>
    <w:rsid w:val="00AB5B0E"/>
    <w:rsid w:val="00AB5D53"/>
    <w:rsid w:val="00AB5DE2"/>
    <w:rsid w:val="00AB5EFE"/>
    <w:rsid w:val="00AB5FB6"/>
    <w:rsid w:val="00AB62A4"/>
    <w:rsid w:val="00AB6779"/>
    <w:rsid w:val="00AB6933"/>
    <w:rsid w:val="00AB6AC7"/>
    <w:rsid w:val="00AB6D63"/>
    <w:rsid w:val="00AB6DEE"/>
    <w:rsid w:val="00AB702F"/>
    <w:rsid w:val="00AB724D"/>
    <w:rsid w:val="00AB7452"/>
    <w:rsid w:val="00AB7BB1"/>
    <w:rsid w:val="00AB7C7E"/>
    <w:rsid w:val="00AB7DF9"/>
    <w:rsid w:val="00AC0142"/>
    <w:rsid w:val="00AC02E9"/>
    <w:rsid w:val="00AC045F"/>
    <w:rsid w:val="00AC076E"/>
    <w:rsid w:val="00AC0BE1"/>
    <w:rsid w:val="00AC0D36"/>
    <w:rsid w:val="00AC109F"/>
    <w:rsid w:val="00AC2218"/>
    <w:rsid w:val="00AC223F"/>
    <w:rsid w:val="00AC23E1"/>
    <w:rsid w:val="00AC3135"/>
    <w:rsid w:val="00AC33F6"/>
    <w:rsid w:val="00AC38DC"/>
    <w:rsid w:val="00AC3AEF"/>
    <w:rsid w:val="00AC415B"/>
    <w:rsid w:val="00AC417C"/>
    <w:rsid w:val="00AC4449"/>
    <w:rsid w:val="00AC4975"/>
    <w:rsid w:val="00AC4F34"/>
    <w:rsid w:val="00AC52B3"/>
    <w:rsid w:val="00AC5CD4"/>
    <w:rsid w:val="00AC6574"/>
    <w:rsid w:val="00AC662B"/>
    <w:rsid w:val="00AC6AB7"/>
    <w:rsid w:val="00AC6E47"/>
    <w:rsid w:val="00AC6E88"/>
    <w:rsid w:val="00AC6FB0"/>
    <w:rsid w:val="00AC7102"/>
    <w:rsid w:val="00AC783D"/>
    <w:rsid w:val="00AC7A70"/>
    <w:rsid w:val="00AC7B0D"/>
    <w:rsid w:val="00AD0311"/>
    <w:rsid w:val="00AD0A20"/>
    <w:rsid w:val="00AD0A40"/>
    <w:rsid w:val="00AD1306"/>
    <w:rsid w:val="00AD146D"/>
    <w:rsid w:val="00AD1501"/>
    <w:rsid w:val="00AD1864"/>
    <w:rsid w:val="00AD19CC"/>
    <w:rsid w:val="00AD1A63"/>
    <w:rsid w:val="00AD1B50"/>
    <w:rsid w:val="00AD1C65"/>
    <w:rsid w:val="00AD2147"/>
    <w:rsid w:val="00AD2478"/>
    <w:rsid w:val="00AD2C2F"/>
    <w:rsid w:val="00AD2F82"/>
    <w:rsid w:val="00AD304E"/>
    <w:rsid w:val="00AD354C"/>
    <w:rsid w:val="00AD35D7"/>
    <w:rsid w:val="00AD372A"/>
    <w:rsid w:val="00AD37DA"/>
    <w:rsid w:val="00AD3836"/>
    <w:rsid w:val="00AD3AC1"/>
    <w:rsid w:val="00AD4367"/>
    <w:rsid w:val="00AD43C9"/>
    <w:rsid w:val="00AD45E0"/>
    <w:rsid w:val="00AD466E"/>
    <w:rsid w:val="00AD46C3"/>
    <w:rsid w:val="00AD471C"/>
    <w:rsid w:val="00AD4939"/>
    <w:rsid w:val="00AD4CF9"/>
    <w:rsid w:val="00AD4DC4"/>
    <w:rsid w:val="00AD52F3"/>
    <w:rsid w:val="00AD583E"/>
    <w:rsid w:val="00AD5E87"/>
    <w:rsid w:val="00AD7C19"/>
    <w:rsid w:val="00AD7EBC"/>
    <w:rsid w:val="00AD7F5F"/>
    <w:rsid w:val="00AE04A4"/>
    <w:rsid w:val="00AE065A"/>
    <w:rsid w:val="00AE1246"/>
    <w:rsid w:val="00AE1A04"/>
    <w:rsid w:val="00AE1A65"/>
    <w:rsid w:val="00AE1FA0"/>
    <w:rsid w:val="00AE2DB9"/>
    <w:rsid w:val="00AE2FFD"/>
    <w:rsid w:val="00AE3027"/>
    <w:rsid w:val="00AE30D4"/>
    <w:rsid w:val="00AE36A4"/>
    <w:rsid w:val="00AE3961"/>
    <w:rsid w:val="00AE4CA1"/>
    <w:rsid w:val="00AE4F91"/>
    <w:rsid w:val="00AE5543"/>
    <w:rsid w:val="00AE5F21"/>
    <w:rsid w:val="00AE622B"/>
    <w:rsid w:val="00AE6553"/>
    <w:rsid w:val="00AE69E8"/>
    <w:rsid w:val="00AE6AC0"/>
    <w:rsid w:val="00AE6C35"/>
    <w:rsid w:val="00AE6F04"/>
    <w:rsid w:val="00AE72E7"/>
    <w:rsid w:val="00AE7508"/>
    <w:rsid w:val="00AE7891"/>
    <w:rsid w:val="00AE7B4C"/>
    <w:rsid w:val="00AE7C2D"/>
    <w:rsid w:val="00AE7D54"/>
    <w:rsid w:val="00AF0445"/>
    <w:rsid w:val="00AF0621"/>
    <w:rsid w:val="00AF0CA4"/>
    <w:rsid w:val="00AF0D91"/>
    <w:rsid w:val="00AF1088"/>
    <w:rsid w:val="00AF1211"/>
    <w:rsid w:val="00AF1935"/>
    <w:rsid w:val="00AF215D"/>
    <w:rsid w:val="00AF21E2"/>
    <w:rsid w:val="00AF236F"/>
    <w:rsid w:val="00AF26BB"/>
    <w:rsid w:val="00AF27B7"/>
    <w:rsid w:val="00AF283D"/>
    <w:rsid w:val="00AF2AB1"/>
    <w:rsid w:val="00AF2BEE"/>
    <w:rsid w:val="00AF2BF3"/>
    <w:rsid w:val="00AF2CA2"/>
    <w:rsid w:val="00AF3049"/>
    <w:rsid w:val="00AF3318"/>
    <w:rsid w:val="00AF33EA"/>
    <w:rsid w:val="00AF340C"/>
    <w:rsid w:val="00AF3884"/>
    <w:rsid w:val="00AF3D61"/>
    <w:rsid w:val="00AF3E0D"/>
    <w:rsid w:val="00AF42F9"/>
    <w:rsid w:val="00AF44AD"/>
    <w:rsid w:val="00AF48E6"/>
    <w:rsid w:val="00AF4B41"/>
    <w:rsid w:val="00AF52AA"/>
    <w:rsid w:val="00AF5942"/>
    <w:rsid w:val="00AF5CC1"/>
    <w:rsid w:val="00AF5DFB"/>
    <w:rsid w:val="00AF61E1"/>
    <w:rsid w:val="00AF63C9"/>
    <w:rsid w:val="00AF6777"/>
    <w:rsid w:val="00AF6A1B"/>
    <w:rsid w:val="00AF6BD1"/>
    <w:rsid w:val="00AF6D55"/>
    <w:rsid w:val="00B0000B"/>
    <w:rsid w:val="00B00176"/>
    <w:rsid w:val="00B0049C"/>
    <w:rsid w:val="00B005A1"/>
    <w:rsid w:val="00B005D1"/>
    <w:rsid w:val="00B00775"/>
    <w:rsid w:val="00B012DB"/>
    <w:rsid w:val="00B01750"/>
    <w:rsid w:val="00B0202A"/>
    <w:rsid w:val="00B020A1"/>
    <w:rsid w:val="00B0249E"/>
    <w:rsid w:val="00B0261E"/>
    <w:rsid w:val="00B02B4F"/>
    <w:rsid w:val="00B02E2E"/>
    <w:rsid w:val="00B02F9E"/>
    <w:rsid w:val="00B030DB"/>
    <w:rsid w:val="00B0312A"/>
    <w:rsid w:val="00B034EA"/>
    <w:rsid w:val="00B03822"/>
    <w:rsid w:val="00B03988"/>
    <w:rsid w:val="00B03D95"/>
    <w:rsid w:val="00B03DC0"/>
    <w:rsid w:val="00B03EB1"/>
    <w:rsid w:val="00B04D0E"/>
    <w:rsid w:val="00B04D80"/>
    <w:rsid w:val="00B04DAE"/>
    <w:rsid w:val="00B05A4A"/>
    <w:rsid w:val="00B0621F"/>
    <w:rsid w:val="00B062E4"/>
    <w:rsid w:val="00B0632E"/>
    <w:rsid w:val="00B06382"/>
    <w:rsid w:val="00B069C2"/>
    <w:rsid w:val="00B069CC"/>
    <w:rsid w:val="00B06B32"/>
    <w:rsid w:val="00B06FC5"/>
    <w:rsid w:val="00B071C9"/>
    <w:rsid w:val="00B071D2"/>
    <w:rsid w:val="00B073A3"/>
    <w:rsid w:val="00B0799B"/>
    <w:rsid w:val="00B10321"/>
    <w:rsid w:val="00B10537"/>
    <w:rsid w:val="00B108FD"/>
    <w:rsid w:val="00B10B85"/>
    <w:rsid w:val="00B10B8C"/>
    <w:rsid w:val="00B10D71"/>
    <w:rsid w:val="00B10DF0"/>
    <w:rsid w:val="00B10EAF"/>
    <w:rsid w:val="00B11632"/>
    <w:rsid w:val="00B11778"/>
    <w:rsid w:val="00B117BE"/>
    <w:rsid w:val="00B12A36"/>
    <w:rsid w:val="00B12B32"/>
    <w:rsid w:val="00B12DA7"/>
    <w:rsid w:val="00B12FEE"/>
    <w:rsid w:val="00B1318F"/>
    <w:rsid w:val="00B131CC"/>
    <w:rsid w:val="00B13247"/>
    <w:rsid w:val="00B13A69"/>
    <w:rsid w:val="00B13F4F"/>
    <w:rsid w:val="00B145BE"/>
    <w:rsid w:val="00B1470A"/>
    <w:rsid w:val="00B1480C"/>
    <w:rsid w:val="00B14889"/>
    <w:rsid w:val="00B151BA"/>
    <w:rsid w:val="00B15392"/>
    <w:rsid w:val="00B157A1"/>
    <w:rsid w:val="00B15C98"/>
    <w:rsid w:val="00B1678D"/>
    <w:rsid w:val="00B16A2C"/>
    <w:rsid w:val="00B16B11"/>
    <w:rsid w:val="00B16DA8"/>
    <w:rsid w:val="00B1712C"/>
    <w:rsid w:val="00B173F7"/>
    <w:rsid w:val="00B2001E"/>
    <w:rsid w:val="00B2002B"/>
    <w:rsid w:val="00B20971"/>
    <w:rsid w:val="00B20E18"/>
    <w:rsid w:val="00B21283"/>
    <w:rsid w:val="00B212EC"/>
    <w:rsid w:val="00B21DB8"/>
    <w:rsid w:val="00B2290C"/>
    <w:rsid w:val="00B235D8"/>
    <w:rsid w:val="00B2374D"/>
    <w:rsid w:val="00B24743"/>
    <w:rsid w:val="00B24A77"/>
    <w:rsid w:val="00B24EBD"/>
    <w:rsid w:val="00B24F80"/>
    <w:rsid w:val="00B25001"/>
    <w:rsid w:val="00B25107"/>
    <w:rsid w:val="00B2548C"/>
    <w:rsid w:val="00B2563F"/>
    <w:rsid w:val="00B26124"/>
    <w:rsid w:val="00B266F2"/>
    <w:rsid w:val="00B26880"/>
    <w:rsid w:val="00B26923"/>
    <w:rsid w:val="00B26B24"/>
    <w:rsid w:val="00B2749E"/>
    <w:rsid w:val="00B27701"/>
    <w:rsid w:val="00B27A05"/>
    <w:rsid w:val="00B27CC9"/>
    <w:rsid w:val="00B30196"/>
    <w:rsid w:val="00B3085A"/>
    <w:rsid w:val="00B30AE0"/>
    <w:rsid w:val="00B312B8"/>
    <w:rsid w:val="00B3178A"/>
    <w:rsid w:val="00B31B15"/>
    <w:rsid w:val="00B320D9"/>
    <w:rsid w:val="00B323EF"/>
    <w:rsid w:val="00B3253C"/>
    <w:rsid w:val="00B32670"/>
    <w:rsid w:val="00B32F46"/>
    <w:rsid w:val="00B3376F"/>
    <w:rsid w:val="00B337D3"/>
    <w:rsid w:val="00B3382E"/>
    <w:rsid w:val="00B33CE2"/>
    <w:rsid w:val="00B33E1E"/>
    <w:rsid w:val="00B33F37"/>
    <w:rsid w:val="00B34E80"/>
    <w:rsid w:val="00B34E86"/>
    <w:rsid w:val="00B34ECD"/>
    <w:rsid w:val="00B352B0"/>
    <w:rsid w:val="00B358BB"/>
    <w:rsid w:val="00B359F8"/>
    <w:rsid w:val="00B35E1E"/>
    <w:rsid w:val="00B35E78"/>
    <w:rsid w:val="00B360BA"/>
    <w:rsid w:val="00B36819"/>
    <w:rsid w:val="00B368C5"/>
    <w:rsid w:val="00B36E88"/>
    <w:rsid w:val="00B3709B"/>
    <w:rsid w:val="00B40303"/>
    <w:rsid w:val="00B4083F"/>
    <w:rsid w:val="00B409D8"/>
    <w:rsid w:val="00B40C47"/>
    <w:rsid w:val="00B41697"/>
    <w:rsid w:val="00B41782"/>
    <w:rsid w:val="00B41AEA"/>
    <w:rsid w:val="00B41C76"/>
    <w:rsid w:val="00B41E29"/>
    <w:rsid w:val="00B4208B"/>
    <w:rsid w:val="00B4209D"/>
    <w:rsid w:val="00B4272C"/>
    <w:rsid w:val="00B42DAD"/>
    <w:rsid w:val="00B43258"/>
    <w:rsid w:val="00B43816"/>
    <w:rsid w:val="00B43821"/>
    <w:rsid w:val="00B43CBC"/>
    <w:rsid w:val="00B43EE4"/>
    <w:rsid w:val="00B43F34"/>
    <w:rsid w:val="00B440BA"/>
    <w:rsid w:val="00B444D8"/>
    <w:rsid w:val="00B4450C"/>
    <w:rsid w:val="00B445D1"/>
    <w:rsid w:val="00B4473F"/>
    <w:rsid w:val="00B4495A"/>
    <w:rsid w:val="00B44B11"/>
    <w:rsid w:val="00B45776"/>
    <w:rsid w:val="00B4579F"/>
    <w:rsid w:val="00B457BC"/>
    <w:rsid w:val="00B45B97"/>
    <w:rsid w:val="00B460F8"/>
    <w:rsid w:val="00B4623F"/>
    <w:rsid w:val="00B46368"/>
    <w:rsid w:val="00B465A9"/>
    <w:rsid w:val="00B46927"/>
    <w:rsid w:val="00B46C4D"/>
    <w:rsid w:val="00B46EE2"/>
    <w:rsid w:val="00B4737D"/>
    <w:rsid w:val="00B47837"/>
    <w:rsid w:val="00B505FD"/>
    <w:rsid w:val="00B50745"/>
    <w:rsid w:val="00B50842"/>
    <w:rsid w:val="00B512AB"/>
    <w:rsid w:val="00B513AE"/>
    <w:rsid w:val="00B513E0"/>
    <w:rsid w:val="00B5167E"/>
    <w:rsid w:val="00B5209F"/>
    <w:rsid w:val="00B52671"/>
    <w:rsid w:val="00B528F6"/>
    <w:rsid w:val="00B52FD9"/>
    <w:rsid w:val="00B5382F"/>
    <w:rsid w:val="00B53878"/>
    <w:rsid w:val="00B5393F"/>
    <w:rsid w:val="00B53EF3"/>
    <w:rsid w:val="00B54132"/>
    <w:rsid w:val="00B5427A"/>
    <w:rsid w:val="00B5438A"/>
    <w:rsid w:val="00B5460D"/>
    <w:rsid w:val="00B54767"/>
    <w:rsid w:val="00B549C8"/>
    <w:rsid w:val="00B551A4"/>
    <w:rsid w:val="00B555C9"/>
    <w:rsid w:val="00B55647"/>
    <w:rsid w:val="00B55978"/>
    <w:rsid w:val="00B55E33"/>
    <w:rsid w:val="00B55F1C"/>
    <w:rsid w:val="00B56B94"/>
    <w:rsid w:val="00B56D7F"/>
    <w:rsid w:val="00B572C5"/>
    <w:rsid w:val="00B574C9"/>
    <w:rsid w:val="00B5759D"/>
    <w:rsid w:val="00B5775F"/>
    <w:rsid w:val="00B5797A"/>
    <w:rsid w:val="00B57F7E"/>
    <w:rsid w:val="00B6078C"/>
    <w:rsid w:val="00B60F8E"/>
    <w:rsid w:val="00B6116D"/>
    <w:rsid w:val="00B6170A"/>
    <w:rsid w:val="00B61862"/>
    <w:rsid w:val="00B61B14"/>
    <w:rsid w:val="00B61B40"/>
    <w:rsid w:val="00B61B51"/>
    <w:rsid w:val="00B61BA7"/>
    <w:rsid w:val="00B61FB8"/>
    <w:rsid w:val="00B6207B"/>
    <w:rsid w:val="00B62299"/>
    <w:rsid w:val="00B62456"/>
    <w:rsid w:val="00B62934"/>
    <w:rsid w:val="00B62A7A"/>
    <w:rsid w:val="00B62BD5"/>
    <w:rsid w:val="00B62E3C"/>
    <w:rsid w:val="00B6324F"/>
    <w:rsid w:val="00B634D3"/>
    <w:rsid w:val="00B63953"/>
    <w:rsid w:val="00B6398A"/>
    <w:rsid w:val="00B63B50"/>
    <w:rsid w:val="00B63D68"/>
    <w:rsid w:val="00B63E21"/>
    <w:rsid w:val="00B63E57"/>
    <w:rsid w:val="00B63E88"/>
    <w:rsid w:val="00B642FB"/>
    <w:rsid w:val="00B6497E"/>
    <w:rsid w:val="00B65159"/>
    <w:rsid w:val="00B6594F"/>
    <w:rsid w:val="00B662C9"/>
    <w:rsid w:val="00B663A2"/>
    <w:rsid w:val="00B66750"/>
    <w:rsid w:val="00B6691C"/>
    <w:rsid w:val="00B66969"/>
    <w:rsid w:val="00B66C7E"/>
    <w:rsid w:val="00B66E49"/>
    <w:rsid w:val="00B66F63"/>
    <w:rsid w:val="00B671AD"/>
    <w:rsid w:val="00B67893"/>
    <w:rsid w:val="00B67DF2"/>
    <w:rsid w:val="00B67EFB"/>
    <w:rsid w:val="00B67FEC"/>
    <w:rsid w:val="00B701E4"/>
    <w:rsid w:val="00B702A4"/>
    <w:rsid w:val="00B70888"/>
    <w:rsid w:val="00B70ADD"/>
    <w:rsid w:val="00B70DB0"/>
    <w:rsid w:val="00B70F01"/>
    <w:rsid w:val="00B71D2A"/>
    <w:rsid w:val="00B71FBE"/>
    <w:rsid w:val="00B720D7"/>
    <w:rsid w:val="00B723DC"/>
    <w:rsid w:val="00B73251"/>
    <w:rsid w:val="00B73538"/>
    <w:rsid w:val="00B735B3"/>
    <w:rsid w:val="00B74212"/>
    <w:rsid w:val="00B74E8B"/>
    <w:rsid w:val="00B750C7"/>
    <w:rsid w:val="00B75238"/>
    <w:rsid w:val="00B753C2"/>
    <w:rsid w:val="00B7568D"/>
    <w:rsid w:val="00B75706"/>
    <w:rsid w:val="00B75749"/>
    <w:rsid w:val="00B75950"/>
    <w:rsid w:val="00B7607E"/>
    <w:rsid w:val="00B7610D"/>
    <w:rsid w:val="00B7615A"/>
    <w:rsid w:val="00B76715"/>
    <w:rsid w:val="00B76EEA"/>
    <w:rsid w:val="00B7700F"/>
    <w:rsid w:val="00B77176"/>
    <w:rsid w:val="00B777E2"/>
    <w:rsid w:val="00B7789A"/>
    <w:rsid w:val="00B77DCC"/>
    <w:rsid w:val="00B77FEF"/>
    <w:rsid w:val="00B80972"/>
    <w:rsid w:val="00B81383"/>
    <w:rsid w:val="00B818B2"/>
    <w:rsid w:val="00B8275D"/>
    <w:rsid w:val="00B82786"/>
    <w:rsid w:val="00B827FC"/>
    <w:rsid w:val="00B82D87"/>
    <w:rsid w:val="00B82DCB"/>
    <w:rsid w:val="00B83525"/>
    <w:rsid w:val="00B83743"/>
    <w:rsid w:val="00B838BF"/>
    <w:rsid w:val="00B84202"/>
    <w:rsid w:val="00B843EA"/>
    <w:rsid w:val="00B84801"/>
    <w:rsid w:val="00B8492D"/>
    <w:rsid w:val="00B84982"/>
    <w:rsid w:val="00B85283"/>
    <w:rsid w:val="00B8539B"/>
    <w:rsid w:val="00B8593B"/>
    <w:rsid w:val="00B85BA4"/>
    <w:rsid w:val="00B8613D"/>
    <w:rsid w:val="00B86525"/>
    <w:rsid w:val="00B86879"/>
    <w:rsid w:val="00B86B4A"/>
    <w:rsid w:val="00B86D58"/>
    <w:rsid w:val="00B86EB9"/>
    <w:rsid w:val="00B86EE0"/>
    <w:rsid w:val="00B8769E"/>
    <w:rsid w:val="00B876F5"/>
    <w:rsid w:val="00B87712"/>
    <w:rsid w:val="00B87DB8"/>
    <w:rsid w:val="00B87E2E"/>
    <w:rsid w:val="00B87F53"/>
    <w:rsid w:val="00B87F66"/>
    <w:rsid w:val="00B9011A"/>
    <w:rsid w:val="00B905DB"/>
    <w:rsid w:val="00B90E8B"/>
    <w:rsid w:val="00B910AD"/>
    <w:rsid w:val="00B91592"/>
    <w:rsid w:val="00B91619"/>
    <w:rsid w:val="00B9197C"/>
    <w:rsid w:val="00B91BB7"/>
    <w:rsid w:val="00B92309"/>
    <w:rsid w:val="00B9289C"/>
    <w:rsid w:val="00B92BD3"/>
    <w:rsid w:val="00B92C84"/>
    <w:rsid w:val="00B92CAE"/>
    <w:rsid w:val="00B9334D"/>
    <w:rsid w:val="00B935CD"/>
    <w:rsid w:val="00B9369D"/>
    <w:rsid w:val="00B93CD9"/>
    <w:rsid w:val="00B94043"/>
    <w:rsid w:val="00B94BA8"/>
    <w:rsid w:val="00B95234"/>
    <w:rsid w:val="00B953E8"/>
    <w:rsid w:val="00B95400"/>
    <w:rsid w:val="00B95464"/>
    <w:rsid w:val="00B95472"/>
    <w:rsid w:val="00B955A1"/>
    <w:rsid w:val="00B955AD"/>
    <w:rsid w:val="00B95890"/>
    <w:rsid w:val="00B9607F"/>
    <w:rsid w:val="00B9637F"/>
    <w:rsid w:val="00B9648D"/>
    <w:rsid w:val="00B96608"/>
    <w:rsid w:val="00B96900"/>
    <w:rsid w:val="00B9699A"/>
    <w:rsid w:val="00B96D28"/>
    <w:rsid w:val="00B96D6B"/>
    <w:rsid w:val="00B96DCD"/>
    <w:rsid w:val="00B96F8B"/>
    <w:rsid w:val="00B97DEB"/>
    <w:rsid w:val="00BA06C9"/>
    <w:rsid w:val="00BA0935"/>
    <w:rsid w:val="00BA0939"/>
    <w:rsid w:val="00BA0BBA"/>
    <w:rsid w:val="00BA0C88"/>
    <w:rsid w:val="00BA1189"/>
    <w:rsid w:val="00BA1547"/>
    <w:rsid w:val="00BA17A8"/>
    <w:rsid w:val="00BA1894"/>
    <w:rsid w:val="00BA1950"/>
    <w:rsid w:val="00BA1CC5"/>
    <w:rsid w:val="00BA1D3E"/>
    <w:rsid w:val="00BA20A4"/>
    <w:rsid w:val="00BA21F1"/>
    <w:rsid w:val="00BA2352"/>
    <w:rsid w:val="00BA256D"/>
    <w:rsid w:val="00BA2A0A"/>
    <w:rsid w:val="00BA2D67"/>
    <w:rsid w:val="00BA3121"/>
    <w:rsid w:val="00BA458E"/>
    <w:rsid w:val="00BA4669"/>
    <w:rsid w:val="00BA4C4F"/>
    <w:rsid w:val="00BA4E00"/>
    <w:rsid w:val="00BA4F15"/>
    <w:rsid w:val="00BA5338"/>
    <w:rsid w:val="00BA5611"/>
    <w:rsid w:val="00BA591B"/>
    <w:rsid w:val="00BA59C0"/>
    <w:rsid w:val="00BA5A0F"/>
    <w:rsid w:val="00BA5EF1"/>
    <w:rsid w:val="00BA5F60"/>
    <w:rsid w:val="00BA6885"/>
    <w:rsid w:val="00BA6894"/>
    <w:rsid w:val="00BA6A4B"/>
    <w:rsid w:val="00BA6C6F"/>
    <w:rsid w:val="00BA6D0C"/>
    <w:rsid w:val="00BA72CA"/>
    <w:rsid w:val="00BA7340"/>
    <w:rsid w:val="00BA76D7"/>
    <w:rsid w:val="00BA778A"/>
    <w:rsid w:val="00BA7AB6"/>
    <w:rsid w:val="00BA7D25"/>
    <w:rsid w:val="00BB03CB"/>
    <w:rsid w:val="00BB079F"/>
    <w:rsid w:val="00BB0953"/>
    <w:rsid w:val="00BB0A91"/>
    <w:rsid w:val="00BB1216"/>
    <w:rsid w:val="00BB1601"/>
    <w:rsid w:val="00BB1A49"/>
    <w:rsid w:val="00BB1BBA"/>
    <w:rsid w:val="00BB25C3"/>
    <w:rsid w:val="00BB2AA6"/>
    <w:rsid w:val="00BB3331"/>
    <w:rsid w:val="00BB342D"/>
    <w:rsid w:val="00BB3957"/>
    <w:rsid w:val="00BB413E"/>
    <w:rsid w:val="00BB42B5"/>
    <w:rsid w:val="00BB43E3"/>
    <w:rsid w:val="00BB4482"/>
    <w:rsid w:val="00BB465C"/>
    <w:rsid w:val="00BB4CC7"/>
    <w:rsid w:val="00BB529A"/>
    <w:rsid w:val="00BB5398"/>
    <w:rsid w:val="00BB584E"/>
    <w:rsid w:val="00BB59E2"/>
    <w:rsid w:val="00BB5E6B"/>
    <w:rsid w:val="00BB620E"/>
    <w:rsid w:val="00BB6EA7"/>
    <w:rsid w:val="00BB7588"/>
    <w:rsid w:val="00BB773D"/>
    <w:rsid w:val="00BB7B9C"/>
    <w:rsid w:val="00BB7C32"/>
    <w:rsid w:val="00BB7C44"/>
    <w:rsid w:val="00BC0279"/>
    <w:rsid w:val="00BC08AF"/>
    <w:rsid w:val="00BC0AD9"/>
    <w:rsid w:val="00BC0EC0"/>
    <w:rsid w:val="00BC1200"/>
    <w:rsid w:val="00BC14D0"/>
    <w:rsid w:val="00BC1654"/>
    <w:rsid w:val="00BC1795"/>
    <w:rsid w:val="00BC2288"/>
    <w:rsid w:val="00BC46E0"/>
    <w:rsid w:val="00BC4723"/>
    <w:rsid w:val="00BC4EBD"/>
    <w:rsid w:val="00BC4F4D"/>
    <w:rsid w:val="00BC50EE"/>
    <w:rsid w:val="00BC5451"/>
    <w:rsid w:val="00BC59EE"/>
    <w:rsid w:val="00BC5A0B"/>
    <w:rsid w:val="00BC5B60"/>
    <w:rsid w:val="00BC5FCA"/>
    <w:rsid w:val="00BC61BC"/>
    <w:rsid w:val="00BC624D"/>
    <w:rsid w:val="00BC66E3"/>
    <w:rsid w:val="00BC6751"/>
    <w:rsid w:val="00BC6B13"/>
    <w:rsid w:val="00BC6EF1"/>
    <w:rsid w:val="00BC7103"/>
    <w:rsid w:val="00BC741E"/>
    <w:rsid w:val="00BC7444"/>
    <w:rsid w:val="00BC7B6F"/>
    <w:rsid w:val="00BD0076"/>
    <w:rsid w:val="00BD0447"/>
    <w:rsid w:val="00BD123B"/>
    <w:rsid w:val="00BD126D"/>
    <w:rsid w:val="00BD159E"/>
    <w:rsid w:val="00BD1D13"/>
    <w:rsid w:val="00BD1D40"/>
    <w:rsid w:val="00BD23A6"/>
    <w:rsid w:val="00BD2700"/>
    <w:rsid w:val="00BD2D5C"/>
    <w:rsid w:val="00BD2F86"/>
    <w:rsid w:val="00BD2FA2"/>
    <w:rsid w:val="00BD301A"/>
    <w:rsid w:val="00BD3119"/>
    <w:rsid w:val="00BD3419"/>
    <w:rsid w:val="00BD358B"/>
    <w:rsid w:val="00BD38B6"/>
    <w:rsid w:val="00BD3A23"/>
    <w:rsid w:val="00BD3C92"/>
    <w:rsid w:val="00BD3CE4"/>
    <w:rsid w:val="00BD40AE"/>
    <w:rsid w:val="00BD43B2"/>
    <w:rsid w:val="00BD4876"/>
    <w:rsid w:val="00BD4E2F"/>
    <w:rsid w:val="00BD5424"/>
    <w:rsid w:val="00BD5671"/>
    <w:rsid w:val="00BD56F9"/>
    <w:rsid w:val="00BD5FD5"/>
    <w:rsid w:val="00BD5FFC"/>
    <w:rsid w:val="00BD6257"/>
    <w:rsid w:val="00BD6297"/>
    <w:rsid w:val="00BD6311"/>
    <w:rsid w:val="00BD67AA"/>
    <w:rsid w:val="00BD69BB"/>
    <w:rsid w:val="00BD6A5A"/>
    <w:rsid w:val="00BD6A5D"/>
    <w:rsid w:val="00BD7ECA"/>
    <w:rsid w:val="00BE08D9"/>
    <w:rsid w:val="00BE0C99"/>
    <w:rsid w:val="00BE11BB"/>
    <w:rsid w:val="00BE1493"/>
    <w:rsid w:val="00BE14B4"/>
    <w:rsid w:val="00BE15A7"/>
    <w:rsid w:val="00BE2205"/>
    <w:rsid w:val="00BE34F4"/>
    <w:rsid w:val="00BE39F4"/>
    <w:rsid w:val="00BE3A17"/>
    <w:rsid w:val="00BE3BB5"/>
    <w:rsid w:val="00BE3F1F"/>
    <w:rsid w:val="00BE438B"/>
    <w:rsid w:val="00BE43AC"/>
    <w:rsid w:val="00BE4B0D"/>
    <w:rsid w:val="00BE4C5C"/>
    <w:rsid w:val="00BE5029"/>
    <w:rsid w:val="00BE5345"/>
    <w:rsid w:val="00BE588C"/>
    <w:rsid w:val="00BE59DE"/>
    <w:rsid w:val="00BE5A27"/>
    <w:rsid w:val="00BE5F2F"/>
    <w:rsid w:val="00BE691F"/>
    <w:rsid w:val="00BE6BEE"/>
    <w:rsid w:val="00BE6FFD"/>
    <w:rsid w:val="00BE728C"/>
    <w:rsid w:val="00BE7F09"/>
    <w:rsid w:val="00BF01B3"/>
    <w:rsid w:val="00BF05BE"/>
    <w:rsid w:val="00BF092C"/>
    <w:rsid w:val="00BF0A93"/>
    <w:rsid w:val="00BF0ABA"/>
    <w:rsid w:val="00BF12DD"/>
    <w:rsid w:val="00BF15D8"/>
    <w:rsid w:val="00BF16E9"/>
    <w:rsid w:val="00BF187B"/>
    <w:rsid w:val="00BF1CBF"/>
    <w:rsid w:val="00BF20C2"/>
    <w:rsid w:val="00BF24C6"/>
    <w:rsid w:val="00BF26A3"/>
    <w:rsid w:val="00BF2B2E"/>
    <w:rsid w:val="00BF2D39"/>
    <w:rsid w:val="00BF3217"/>
    <w:rsid w:val="00BF353B"/>
    <w:rsid w:val="00BF36F8"/>
    <w:rsid w:val="00BF3748"/>
    <w:rsid w:val="00BF3A6B"/>
    <w:rsid w:val="00BF3BF9"/>
    <w:rsid w:val="00BF3EA3"/>
    <w:rsid w:val="00BF4331"/>
    <w:rsid w:val="00BF53FC"/>
    <w:rsid w:val="00BF5616"/>
    <w:rsid w:val="00BF56CC"/>
    <w:rsid w:val="00BF5B1D"/>
    <w:rsid w:val="00BF5D63"/>
    <w:rsid w:val="00BF60BC"/>
    <w:rsid w:val="00BF68F0"/>
    <w:rsid w:val="00BF6BEC"/>
    <w:rsid w:val="00BF6DC5"/>
    <w:rsid w:val="00BF6DE3"/>
    <w:rsid w:val="00BF7212"/>
    <w:rsid w:val="00BF78E3"/>
    <w:rsid w:val="00BF79E0"/>
    <w:rsid w:val="00C001E3"/>
    <w:rsid w:val="00C00ABB"/>
    <w:rsid w:val="00C00B30"/>
    <w:rsid w:val="00C013B0"/>
    <w:rsid w:val="00C01559"/>
    <w:rsid w:val="00C015DC"/>
    <w:rsid w:val="00C01AD9"/>
    <w:rsid w:val="00C01C0D"/>
    <w:rsid w:val="00C01F33"/>
    <w:rsid w:val="00C022C6"/>
    <w:rsid w:val="00C02685"/>
    <w:rsid w:val="00C0285C"/>
    <w:rsid w:val="00C03408"/>
    <w:rsid w:val="00C0353B"/>
    <w:rsid w:val="00C038D1"/>
    <w:rsid w:val="00C0417E"/>
    <w:rsid w:val="00C04235"/>
    <w:rsid w:val="00C04448"/>
    <w:rsid w:val="00C04466"/>
    <w:rsid w:val="00C04D79"/>
    <w:rsid w:val="00C04EAC"/>
    <w:rsid w:val="00C05080"/>
    <w:rsid w:val="00C0536C"/>
    <w:rsid w:val="00C057E7"/>
    <w:rsid w:val="00C06012"/>
    <w:rsid w:val="00C067C7"/>
    <w:rsid w:val="00C06A07"/>
    <w:rsid w:val="00C06B10"/>
    <w:rsid w:val="00C06E0E"/>
    <w:rsid w:val="00C072D0"/>
    <w:rsid w:val="00C078E1"/>
    <w:rsid w:val="00C079B6"/>
    <w:rsid w:val="00C07B19"/>
    <w:rsid w:val="00C07E74"/>
    <w:rsid w:val="00C104F1"/>
    <w:rsid w:val="00C10B5F"/>
    <w:rsid w:val="00C10D0A"/>
    <w:rsid w:val="00C10D1B"/>
    <w:rsid w:val="00C11243"/>
    <w:rsid w:val="00C11760"/>
    <w:rsid w:val="00C11D18"/>
    <w:rsid w:val="00C11F4B"/>
    <w:rsid w:val="00C122A7"/>
    <w:rsid w:val="00C12530"/>
    <w:rsid w:val="00C1253B"/>
    <w:rsid w:val="00C12C84"/>
    <w:rsid w:val="00C13649"/>
    <w:rsid w:val="00C13652"/>
    <w:rsid w:val="00C143C7"/>
    <w:rsid w:val="00C14432"/>
    <w:rsid w:val="00C146E6"/>
    <w:rsid w:val="00C14E7C"/>
    <w:rsid w:val="00C15819"/>
    <w:rsid w:val="00C159AE"/>
    <w:rsid w:val="00C15A90"/>
    <w:rsid w:val="00C16706"/>
    <w:rsid w:val="00C1697F"/>
    <w:rsid w:val="00C17126"/>
    <w:rsid w:val="00C17316"/>
    <w:rsid w:val="00C179A7"/>
    <w:rsid w:val="00C17C73"/>
    <w:rsid w:val="00C20573"/>
    <w:rsid w:val="00C208CF"/>
    <w:rsid w:val="00C20E1E"/>
    <w:rsid w:val="00C21722"/>
    <w:rsid w:val="00C218AA"/>
    <w:rsid w:val="00C2191C"/>
    <w:rsid w:val="00C219BC"/>
    <w:rsid w:val="00C219D4"/>
    <w:rsid w:val="00C21D37"/>
    <w:rsid w:val="00C21D46"/>
    <w:rsid w:val="00C22046"/>
    <w:rsid w:val="00C22D95"/>
    <w:rsid w:val="00C22DEB"/>
    <w:rsid w:val="00C22E1A"/>
    <w:rsid w:val="00C23187"/>
    <w:rsid w:val="00C2338D"/>
    <w:rsid w:val="00C2342E"/>
    <w:rsid w:val="00C2345A"/>
    <w:rsid w:val="00C23566"/>
    <w:rsid w:val="00C23894"/>
    <w:rsid w:val="00C24739"/>
    <w:rsid w:val="00C2476C"/>
    <w:rsid w:val="00C24907"/>
    <w:rsid w:val="00C24A5C"/>
    <w:rsid w:val="00C24A6A"/>
    <w:rsid w:val="00C25264"/>
    <w:rsid w:val="00C25A40"/>
    <w:rsid w:val="00C25F3E"/>
    <w:rsid w:val="00C25FE2"/>
    <w:rsid w:val="00C26104"/>
    <w:rsid w:val="00C26109"/>
    <w:rsid w:val="00C26BA7"/>
    <w:rsid w:val="00C275F8"/>
    <w:rsid w:val="00C27907"/>
    <w:rsid w:val="00C27D91"/>
    <w:rsid w:val="00C3020D"/>
    <w:rsid w:val="00C3030C"/>
    <w:rsid w:val="00C3039A"/>
    <w:rsid w:val="00C305B2"/>
    <w:rsid w:val="00C308C9"/>
    <w:rsid w:val="00C309DE"/>
    <w:rsid w:val="00C30BDE"/>
    <w:rsid w:val="00C311BB"/>
    <w:rsid w:val="00C31BAF"/>
    <w:rsid w:val="00C31CA7"/>
    <w:rsid w:val="00C327C2"/>
    <w:rsid w:val="00C32978"/>
    <w:rsid w:val="00C329DE"/>
    <w:rsid w:val="00C32E55"/>
    <w:rsid w:val="00C32E56"/>
    <w:rsid w:val="00C3358A"/>
    <w:rsid w:val="00C33680"/>
    <w:rsid w:val="00C3376C"/>
    <w:rsid w:val="00C34D65"/>
    <w:rsid w:val="00C34F02"/>
    <w:rsid w:val="00C35DA0"/>
    <w:rsid w:val="00C35F04"/>
    <w:rsid w:val="00C365C3"/>
    <w:rsid w:val="00C36B44"/>
    <w:rsid w:val="00C373ED"/>
    <w:rsid w:val="00C3743B"/>
    <w:rsid w:val="00C375E5"/>
    <w:rsid w:val="00C375E6"/>
    <w:rsid w:val="00C37891"/>
    <w:rsid w:val="00C37C0D"/>
    <w:rsid w:val="00C40B42"/>
    <w:rsid w:val="00C40CC0"/>
    <w:rsid w:val="00C40CD8"/>
    <w:rsid w:val="00C40ED9"/>
    <w:rsid w:val="00C40FB7"/>
    <w:rsid w:val="00C41084"/>
    <w:rsid w:val="00C413A7"/>
    <w:rsid w:val="00C41586"/>
    <w:rsid w:val="00C41E2D"/>
    <w:rsid w:val="00C41EF5"/>
    <w:rsid w:val="00C42272"/>
    <w:rsid w:val="00C4255F"/>
    <w:rsid w:val="00C42632"/>
    <w:rsid w:val="00C42977"/>
    <w:rsid w:val="00C42F8D"/>
    <w:rsid w:val="00C4320F"/>
    <w:rsid w:val="00C4321C"/>
    <w:rsid w:val="00C4327B"/>
    <w:rsid w:val="00C433D6"/>
    <w:rsid w:val="00C438FF"/>
    <w:rsid w:val="00C43A61"/>
    <w:rsid w:val="00C43E53"/>
    <w:rsid w:val="00C447F5"/>
    <w:rsid w:val="00C44992"/>
    <w:rsid w:val="00C44AD9"/>
    <w:rsid w:val="00C454A0"/>
    <w:rsid w:val="00C454BC"/>
    <w:rsid w:val="00C455D7"/>
    <w:rsid w:val="00C4577C"/>
    <w:rsid w:val="00C45A19"/>
    <w:rsid w:val="00C45D4F"/>
    <w:rsid w:val="00C464F7"/>
    <w:rsid w:val="00C46BEA"/>
    <w:rsid w:val="00C46C76"/>
    <w:rsid w:val="00C47578"/>
    <w:rsid w:val="00C4763F"/>
    <w:rsid w:val="00C47681"/>
    <w:rsid w:val="00C478D0"/>
    <w:rsid w:val="00C5009E"/>
    <w:rsid w:val="00C50152"/>
    <w:rsid w:val="00C50188"/>
    <w:rsid w:val="00C50262"/>
    <w:rsid w:val="00C50463"/>
    <w:rsid w:val="00C50834"/>
    <w:rsid w:val="00C50DD1"/>
    <w:rsid w:val="00C5111E"/>
    <w:rsid w:val="00C51A41"/>
    <w:rsid w:val="00C51C0D"/>
    <w:rsid w:val="00C52C08"/>
    <w:rsid w:val="00C52E1E"/>
    <w:rsid w:val="00C5328E"/>
    <w:rsid w:val="00C53302"/>
    <w:rsid w:val="00C53391"/>
    <w:rsid w:val="00C53409"/>
    <w:rsid w:val="00C5394C"/>
    <w:rsid w:val="00C53F23"/>
    <w:rsid w:val="00C54494"/>
    <w:rsid w:val="00C5466E"/>
    <w:rsid w:val="00C54B4A"/>
    <w:rsid w:val="00C54D22"/>
    <w:rsid w:val="00C55609"/>
    <w:rsid w:val="00C5565C"/>
    <w:rsid w:val="00C5588D"/>
    <w:rsid w:val="00C559F9"/>
    <w:rsid w:val="00C55D32"/>
    <w:rsid w:val="00C56050"/>
    <w:rsid w:val="00C56484"/>
    <w:rsid w:val="00C564DA"/>
    <w:rsid w:val="00C5676E"/>
    <w:rsid w:val="00C567E2"/>
    <w:rsid w:val="00C567E4"/>
    <w:rsid w:val="00C5695C"/>
    <w:rsid w:val="00C56B94"/>
    <w:rsid w:val="00C56C8B"/>
    <w:rsid w:val="00C56EC6"/>
    <w:rsid w:val="00C576A8"/>
    <w:rsid w:val="00C57800"/>
    <w:rsid w:val="00C57D15"/>
    <w:rsid w:val="00C602BA"/>
    <w:rsid w:val="00C60AED"/>
    <w:rsid w:val="00C61C90"/>
    <w:rsid w:val="00C61F46"/>
    <w:rsid w:val="00C620AC"/>
    <w:rsid w:val="00C623F8"/>
    <w:rsid w:val="00C62503"/>
    <w:rsid w:val="00C62AE4"/>
    <w:rsid w:val="00C6314F"/>
    <w:rsid w:val="00C632CF"/>
    <w:rsid w:val="00C63D23"/>
    <w:rsid w:val="00C64112"/>
    <w:rsid w:val="00C641EA"/>
    <w:rsid w:val="00C647EF"/>
    <w:rsid w:val="00C64D81"/>
    <w:rsid w:val="00C64FEE"/>
    <w:rsid w:val="00C65148"/>
    <w:rsid w:val="00C65198"/>
    <w:rsid w:val="00C65AA3"/>
    <w:rsid w:val="00C66482"/>
    <w:rsid w:val="00C665FB"/>
    <w:rsid w:val="00C66926"/>
    <w:rsid w:val="00C671A0"/>
    <w:rsid w:val="00C67943"/>
    <w:rsid w:val="00C679FA"/>
    <w:rsid w:val="00C67FE7"/>
    <w:rsid w:val="00C7023E"/>
    <w:rsid w:val="00C70B71"/>
    <w:rsid w:val="00C714DB"/>
    <w:rsid w:val="00C72021"/>
    <w:rsid w:val="00C721BA"/>
    <w:rsid w:val="00C7231F"/>
    <w:rsid w:val="00C72403"/>
    <w:rsid w:val="00C72778"/>
    <w:rsid w:val="00C72BB1"/>
    <w:rsid w:val="00C72C4F"/>
    <w:rsid w:val="00C7390D"/>
    <w:rsid w:val="00C73C94"/>
    <w:rsid w:val="00C73E21"/>
    <w:rsid w:val="00C740AD"/>
    <w:rsid w:val="00C74277"/>
    <w:rsid w:val="00C744D3"/>
    <w:rsid w:val="00C74B67"/>
    <w:rsid w:val="00C74B8A"/>
    <w:rsid w:val="00C752B7"/>
    <w:rsid w:val="00C75749"/>
    <w:rsid w:val="00C75787"/>
    <w:rsid w:val="00C75C3C"/>
    <w:rsid w:val="00C75CA9"/>
    <w:rsid w:val="00C75F9B"/>
    <w:rsid w:val="00C76FA6"/>
    <w:rsid w:val="00C8042A"/>
    <w:rsid w:val="00C80749"/>
    <w:rsid w:val="00C80D6F"/>
    <w:rsid w:val="00C811DD"/>
    <w:rsid w:val="00C81B16"/>
    <w:rsid w:val="00C824F6"/>
    <w:rsid w:val="00C8280C"/>
    <w:rsid w:val="00C82CF0"/>
    <w:rsid w:val="00C82D42"/>
    <w:rsid w:val="00C82E6F"/>
    <w:rsid w:val="00C82FFA"/>
    <w:rsid w:val="00C840B4"/>
    <w:rsid w:val="00C845AB"/>
    <w:rsid w:val="00C8467B"/>
    <w:rsid w:val="00C8492B"/>
    <w:rsid w:val="00C84C91"/>
    <w:rsid w:val="00C84F14"/>
    <w:rsid w:val="00C84FA3"/>
    <w:rsid w:val="00C85084"/>
    <w:rsid w:val="00C8537E"/>
    <w:rsid w:val="00C85DA6"/>
    <w:rsid w:val="00C85ED8"/>
    <w:rsid w:val="00C85F77"/>
    <w:rsid w:val="00C86468"/>
    <w:rsid w:val="00C8663C"/>
    <w:rsid w:val="00C86ECE"/>
    <w:rsid w:val="00C86FBF"/>
    <w:rsid w:val="00C87400"/>
    <w:rsid w:val="00C874E7"/>
    <w:rsid w:val="00C87600"/>
    <w:rsid w:val="00C87965"/>
    <w:rsid w:val="00C87B42"/>
    <w:rsid w:val="00C87CE0"/>
    <w:rsid w:val="00C87F8B"/>
    <w:rsid w:val="00C905D4"/>
    <w:rsid w:val="00C90B55"/>
    <w:rsid w:val="00C90B64"/>
    <w:rsid w:val="00C90B7C"/>
    <w:rsid w:val="00C911C2"/>
    <w:rsid w:val="00C91258"/>
    <w:rsid w:val="00C91593"/>
    <w:rsid w:val="00C915DF"/>
    <w:rsid w:val="00C916ED"/>
    <w:rsid w:val="00C917AF"/>
    <w:rsid w:val="00C91C10"/>
    <w:rsid w:val="00C9219D"/>
    <w:rsid w:val="00C927C1"/>
    <w:rsid w:val="00C9306A"/>
    <w:rsid w:val="00C932BC"/>
    <w:rsid w:val="00C93A01"/>
    <w:rsid w:val="00C9402B"/>
    <w:rsid w:val="00C94485"/>
    <w:rsid w:val="00C949E8"/>
    <w:rsid w:val="00C950B8"/>
    <w:rsid w:val="00C952D4"/>
    <w:rsid w:val="00C95324"/>
    <w:rsid w:val="00C95485"/>
    <w:rsid w:val="00C95C2C"/>
    <w:rsid w:val="00C95CB6"/>
    <w:rsid w:val="00C95D9E"/>
    <w:rsid w:val="00C95EC8"/>
    <w:rsid w:val="00C95FEC"/>
    <w:rsid w:val="00C9642B"/>
    <w:rsid w:val="00C964EB"/>
    <w:rsid w:val="00C96599"/>
    <w:rsid w:val="00C96C0C"/>
    <w:rsid w:val="00C96C9E"/>
    <w:rsid w:val="00C97861"/>
    <w:rsid w:val="00C97DD1"/>
    <w:rsid w:val="00CA020F"/>
    <w:rsid w:val="00CA0214"/>
    <w:rsid w:val="00CA0280"/>
    <w:rsid w:val="00CA050C"/>
    <w:rsid w:val="00CA0A1B"/>
    <w:rsid w:val="00CA0D8E"/>
    <w:rsid w:val="00CA0EA1"/>
    <w:rsid w:val="00CA1093"/>
    <w:rsid w:val="00CA1207"/>
    <w:rsid w:val="00CA13E7"/>
    <w:rsid w:val="00CA1AC0"/>
    <w:rsid w:val="00CA1AD8"/>
    <w:rsid w:val="00CA1BA9"/>
    <w:rsid w:val="00CA1E8D"/>
    <w:rsid w:val="00CA1EED"/>
    <w:rsid w:val="00CA1F31"/>
    <w:rsid w:val="00CA1FB3"/>
    <w:rsid w:val="00CA1FC7"/>
    <w:rsid w:val="00CA231A"/>
    <w:rsid w:val="00CA26CB"/>
    <w:rsid w:val="00CA2D25"/>
    <w:rsid w:val="00CA2DF9"/>
    <w:rsid w:val="00CA2F0E"/>
    <w:rsid w:val="00CA43E5"/>
    <w:rsid w:val="00CA45DC"/>
    <w:rsid w:val="00CA4A3D"/>
    <w:rsid w:val="00CA50BB"/>
    <w:rsid w:val="00CA51D1"/>
    <w:rsid w:val="00CA53E2"/>
    <w:rsid w:val="00CA5411"/>
    <w:rsid w:val="00CA56C1"/>
    <w:rsid w:val="00CA5A22"/>
    <w:rsid w:val="00CA5A23"/>
    <w:rsid w:val="00CA61C9"/>
    <w:rsid w:val="00CA7381"/>
    <w:rsid w:val="00CA7C4D"/>
    <w:rsid w:val="00CA7C67"/>
    <w:rsid w:val="00CB0548"/>
    <w:rsid w:val="00CB059E"/>
    <w:rsid w:val="00CB0A2C"/>
    <w:rsid w:val="00CB0EC4"/>
    <w:rsid w:val="00CB2388"/>
    <w:rsid w:val="00CB2794"/>
    <w:rsid w:val="00CB2DB0"/>
    <w:rsid w:val="00CB2E3F"/>
    <w:rsid w:val="00CB2E9D"/>
    <w:rsid w:val="00CB35B2"/>
    <w:rsid w:val="00CB36F5"/>
    <w:rsid w:val="00CB424D"/>
    <w:rsid w:val="00CB45C2"/>
    <w:rsid w:val="00CB478F"/>
    <w:rsid w:val="00CB47A1"/>
    <w:rsid w:val="00CB4C19"/>
    <w:rsid w:val="00CB4D6C"/>
    <w:rsid w:val="00CB4DD9"/>
    <w:rsid w:val="00CB52EC"/>
    <w:rsid w:val="00CB54BE"/>
    <w:rsid w:val="00CB585D"/>
    <w:rsid w:val="00CB5E5B"/>
    <w:rsid w:val="00CB5F79"/>
    <w:rsid w:val="00CB6995"/>
    <w:rsid w:val="00CB6B8A"/>
    <w:rsid w:val="00CB6C33"/>
    <w:rsid w:val="00CB6F7E"/>
    <w:rsid w:val="00CB797C"/>
    <w:rsid w:val="00CB7BD3"/>
    <w:rsid w:val="00CB7ECC"/>
    <w:rsid w:val="00CC0666"/>
    <w:rsid w:val="00CC07D1"/>
    <w:rsid w:val="00CC0937"/>
    <w:rsid w:val="00CC0B33"/>
    <w:rsid w:val="00CC13A7"/>
    <w:rsid w:val="00CC15D3"/>
    <w:rsid w:val="00CC1B8F"/>
    <w:rsid w:val="00CC1C6B"/>
    <w:rsid w:val="00CC22B0"/>
    <w:rsid w:val="00CC282E"/>
    <w:rsid w:val="00CC29CA"/>
    <w:rsid w:val="00CC340F"/>
    <w:rsid w:val="00CC34D1"/>
    <w:rsid w:val="00CC3C8E"/>
    <w:rsid w:val="00CC3E63"/>
    <w:rsid w:val="00CC409B"/>
    <w:rsid w:val="00CC4428"/>
    <w:rsid w:val="00CC4530"/>
    <w:rsid w:val="00CC46D1"/>
    <w:rsid w:val="00CC4810"/>
    <w:rsid w:val="00CC4D21"/>
    <w:rsid w:val="00CC4E20"/>
    <w:rsid w:val="00CC5A73"/>
    <w:rsid w:val="00CC5AE5"/>
    <w:rsid w:val="00CC62F0"/>
    <w:rsid w:val="00CC64AA"/>
    <w:rsid w:val="00CC7186"/>
    <w:rsid w:val="00CC7732"/>
    <w:rsid w:val="00CC775F"/>
    <w:rsid w:val="00CD0231"/>
    <w:rsid w:val="00CD07AD"/>
    <w:rsid w:val="00CD0C86"/>
    <w:rsid w:val="00CD1746"/>
    <w:rsid w:val="00CD17B3"/>
    <w:rsid w:val="00CD1B5A"/>
    <w:rsid w:val="00CD1D5E"/>
    <w:rsid w:val="00CD1EC0"/>
    <w:rsid w:val="00CD2234"/>
    <w:rsid w:val="00CD2C06"/>
    <w:rsid w:val="00CD2CBC"/>
    <w:rsid w:val="00CD32F8"/>
    <w:rsid w:val="00CD387A"/>
    <w:rsid w:val="00CD3A6A"/>
    <w:rsid w:val="00CD3C06"/>
    <w:rsid w:val="00CD3CAA"/>
    <w:rsid w:val="00CD3EC7"/>
    <w:rsid w:val="00CD4942"/>
    <w:rsid w:val="00CD4C85"/>
    <w:rsid w:val="00CD528F"/>
    <w:rsid w:val="00CD530F"/>
    <w:rsid w:val="00CD5B32"/>
    <w:rsid w:val="00CD6AF5"/>
    <w:rsid w:val="00CD6C22"/>
    <w:rsid w:val="00CD6E38"/>
    <w:rsid w:val="00CD7147"/>
    <w:rsid w:val="00CD774B"/>
    <w:rsid w:val="00CD7796"/>
    <w:rsid w:val="00CD7B00"/>
    <w:rsid w:val="00CD7B67"/>
    <w:rsid w:val="00CD7BE5"/>
    <w:rsid w:val="00CD7DA3"/>
    <w:rsid w:val="00CD7F05"/>
    <w:rsid w:val="00CE0127"/>
    <w:rsid w:val="00CE02E2"/>
    <w:rsid w:val="00CE0747"/>
    <w:rsid w:val="00CE0AF0"/>
    <w:rsid w:val="00CE0FEA"/>
    <w:rsid w:val="00CE1138"/>
    <w:rsid w:val="00CE1272"/>
    <w:rsid w:val="00CE13CD"/>
    <w:rsid w:val="00CE18AE"/>
    <w:rsid w:val="00CE1BE7"/>
    <w:rsid w:val="00CE1C11"/>
    <w:rsid w:val="00CE1E94"/>
    <w:rsid w:val="00CE1EE6"/>
    <w:rsid w:val="00CE1FA9"/>
    <w:rsid w:val="00CE228E"/>
    <w:rsid w:val="00CE247B"/>
    <w:rsid w:val="00CE24F8"/>
    <w:rsid w:val="00CE260A"/>
    <w:rsid w:val="00CE2D9F"/>
    <w:rsid w:val="00CE30BE"/>
    <w:rsid w:val="00CE3396"/>
    <w:rsid w:val="00CE343F"/>
    <w:rsid w:val="00CE357C"/>
    <w:rsid w:val="00CE39FA"/>
    <w:rsid w:val="00CE4322"/>
    <w:rsid w:val="00CE48C3"/>
    <w:rsid w:val="00CE4C6A"/>
    <w:rsid w:val="00CE4EE3"/>
    <w:rsid w:val="00CE4FC3"/>
    <w:rsid w:val="00CE5281"/>
    <w:rsid w:val="00CE5567"/>
    <w:rsid w:val="00CE5590"/>
    <w:rsid w:val="00CE57D7"/>
    <w:rsid w:val="00CE5856"/>
    <w:rsid w:val="00CE5DD6"/>
    <w:rsid w:val="00CE5ECB"/>
    <w:rsid w:val="00CE625B"/>
    <w:rsid w:val="00CE64F8"/>
    <w:rsid w:val="00CE6F94"/>
    <w:rsid w:val="00CE7419"/>
    <w:rsid w:val="00CE7983"/>
    <w:rsid w:val="00CE7C14"/>
    <w:rsid w:val="00CF0AE8"/>
    <w:rsid w:val="00CF0E2C"/>
    <w:rsid w:val="00CF10C9"/>
    <w:rsid w:val="00CF1364"/>
    <w:rsid w:val="00CF15CD"/>
    <w:rsid w:val="00CF191B"/>
    <w:rsid w:val="00CF22F4"/>
    <w:rsid w:val="00CF2485"/>
    <w:rsid w:val="00CF2A59"/>
    <w:rsid w:val="00CF2E85"/>
    <w:rsid w:val="00CF30EE"/>
    <w:rsid w:val="00CF3A77"/>
    <w:rsid w:val="00CF3E96"/>
    <w:rsid w:val="00CF4165"/>
    <w:rsid w:val="00CF4312"/>
    <w:rsid w:val="00CF4414"/>
    <w:rsid w:val="00CF4418"/>
    <w:rsid w:val="00CF468B"/>
    <w:rsid w:val="00CF4E5E"/>
    <w:rsid w:val="00CF5087"/>
    <w:rsid w:val="00CF5221"/>
    <w:rsid w:val="00CF552A"/>
    <w:rsid w:val="00CF58B3"/>
    <w:rsid w:val="00CF5A7F"/>
    <w:rsid w:val="00CF5F42"/>
    <w:rsid w:val="00CF68E0"/>
    <w:rsid w:val="00CF6915"/>
    <w:rsid w:val="00CF6A00"/>
    <w:rsid w:val="00CF73E0"/>
    <w:rsid w:val="00CF73FD"/>
    <w:rsid w:val="00CF7AC3"/>
    <w:rsid w:val="00CF7D8E"/>
    <w:rsid w:val="00D0038D"/>
    <w:rsid w:val="00D004F3"/>
    <w:rsid w:val="00D00780"/>
    <w:rsid w:val="00D0092C"/>
    <w:rsid w:val="00D00D18"/>
    <w:rsid w:val="00D00D2F"/>
    <w:rsid w:val="00D01943"/>
    <w:rsid w:val="00D01D9F"/>
    <w:rsid w:val="00D02063"/>
    <w:rsid w:val="00D02101"/>
    <w:rsid w:val="00D0211F"/>
    <w:rsid w:val="00D024D7"/>
    <w:rsid w:val="00D02A14"/>
    <w:rsid w:val="00D02CB4"/>
    <w:rsid w:val="00D03873"/>
    <w:rsid w:val="00D03884"/>
    <w:rsid w:val="00D03A1C"/>
    <w:rsid w:val="00D03D4F"/>
    <w:rsid w:val="00D0429B"/>
    <w:rsid w:val="00D047CD"/>
    <w:rsid w:val="00D047DF"/>
    <w:rsid w:val="00D0504F"/>
    <w:rsid w:val="00D05201"/>
    <w:rsid w:val="00D052F6"/>
    <w:rsid w:val="00D05895"/>
    <w:rsid w:val="00D058FC"/>
    <w:rsid w:val="00D05B6B"/>
    <w:rsid w:val="00D05CD3"/>
    <w:rsid w:val="00D05DF5"/>
    <w:rsid w:val="00D05E40"/>
    <w:rsid w:val="00D062D6"/>
    <w:rsid w:val="00D06503"/>
    <w:rsid w:val="00D06549"/>
    <w:rsid w:val="00D0660C"/>
    <w:rsid w:val="00D067DA"/>
    <w:rsid w:val="00D06A1D"/>
    <w:rsid w:val="00D06F39"/>
    <w:rsid w:val="00D07099"/>
    <w:rsid w:val="00D072A1"/>
    <w:rsid w:val="00D10011"/>
    <w:rsid w:val="00D10315"/>
    <w:rsid w:val="00D10502"/>
    <w:rsid w:val="00D107E3"/>
    <w:rsid w:val="00D10A77"/>
    <w:rsid w:val="00D10AF6"/>
    <w:rsid w:val="00D10D4D"/>
    <w:rsid w:val="00D115C6"/>
    <w:rsid w:val="00D11C7E"/>
    <w:rsid w:val="00D11D8A"/>
    <w:rsid w:val="00D124B3"/>
    <w:rsid w:val="00D126B1"/>
    <w:rsid w:val="00D12E93"/>
    <w:rsid w:val="00D13607"/>
    <w:rsid w:val="00D13F7A"/>
    <w:rsid w:val="00D14DD1"/>
    <w:rsid w:val="00D14E30"/>
    <w:rsid w:val="00D15022"/>
    <w:rsid w:val="00D15597"/>
    <w:rsid w:val="00D15C43"/>
    <w:rsid w:val="00D16382"/>
    <w:rsid w:val="00D163F8"/>
    <w:rsid w:val="00D1648B"/>
    <w:rsid w:val="00D1655B"/>
    <w:rsid w:val="00D16630"/>
    <w:rsid w:val="00D16BEF"/>
    <w:rsid w:val="00D1701D"/>
    <w:rsid w:val="00D17186"/>
    <w:rsid w:val="00D174C9"/>
    <w:rsid w:val="00D174FA"/>
    <w:rsid w:val="00D1750E"/>
    <w:rsid w:val="00D1783B"/>
    <w:rsid w:val="00D178FB"/>
    <w:rsid w:val="00D17EE9"/>
    <w:rsid w:val="00D2023B"/>
    <w:rsid w:val="00D206A1"/>
    <w:rsid w:val="00D20AA9"/>
    <w:rsid w:val="00D2139F"/>
    <w:rsid w:val="00D21C5B"/>
    <w:rsid w:val="00D21E2A"/>
    <w:rsid w:val="00D21F35"/>
    <w:rsid w:val="00D22612"/>
    <w:rsid w:val="00D22A4C"/>
    <w:rsid w:val="00D23406"/>
    <w:rsid w:val="00D23462"/>
    <w:rsid w:val="00D234EA"/>
    <w:rsid w:val="00D23600"/>
    <w:rsid w:val="00D23807"/>
    <w:rsid w:val="00D23808"/>
    <w:rsid w:val="00D238EE"/>
    <w:rsid w:val="00D24649"/>
    <w:rsid w:val="00D265B2"/>
    <w:rsid w:val="00D26878"/>
    <w:rsid w:val="00D269DD"/>
    <w:rsid w:val="00D26D6E"/>
    <w:rsid w:val="00D26E76"/>
    <w:rsid w:val="00D278F4"/>
    <w:rsid w:val="00D27AA6"/>
    <w:rsid w:val="00D27BFE"/>
    <w:rsid w:val="00D30377"/>
    <w:rsid w:val="00D30835"/>
    <w:rsid w:val="00D30D08"/>
    <w:rsid w:val="00D30D29"/>
    <w:rsid w:val="00D30F5C"/>
    <w:rsid w:val="00D310E6"/>
    <w:rsid w:val="00D3126C"/>
    <w:rsid w:val="00D312ED"/>
    <w:rsid w:val="00D31A84"/>
    <w:rsid w:val="00D31AB3"/>
    <w:rsid w:val="00D31EE5"/>
    <w:rsid w:val="00D32EB2"/>
    <w:rsid w:val="00D32EF7"/>
    <w:rsid w:val="00D3347E"/>
    <w:rsid w:val="00D3447A"/>
    <w:rsid w:val="00D3448A"/>
    <w:rsid w:val="00D3506D"/>
    <w:rsid w:val="00D3535D"/>
    <w:rsid w:val="00D357CE"/>
    <w:rsid w:val="00D35A63"/>
    <w:rsid w:val="00D35B69"/>
    <w:rsid w:val="00D36BF6"/>
    <w:rsid w:val="00D36C34"/>
    <w:rsid w:val="00D36C3F"/>
    <w:rsid w:val="00D37215"/>
    <w:rsid w:val="00D3725D"/>
    <w:rsid w:val="00D37616"/>
    <w:rsid w:val="00D377E9"/>
    <w:rsid w:val="00D37B88"/>
    <w:rsid w:val="00D4015A"/>
    <w:rsid w:val="00D4073A"/>
    <w:rsid w:val="00D40AED"/>
    <w:rsid w:val="00D4108F"/>
    <w:rsid w:val="00D411BF"/>
    <w:rsid w:val="00D4121E"/>
    <w:rsid w:val="00D41E71"/>
    <w:rsid w:val="00D42AEF"/>
    <w:rsid w:val="00D42BA2"/>
    <w:rsid w:val="00D42C9C"/>
    <w:rsid w:val="00D4328F"/>
    <w:rsid w:val="00D43532"/>
    <w:rsid w:val="00D436CF"/>
    <w:rsid w:val="00D4382B"/>
    <w:rsid w:val="00D43844"/>
    <w:rsid w:val="00D43972"/>
    <w:rsid w:val="00D43E90"/>
    <w:rsid w:val="00D4448A"/>
    <w:rsid w:val="00D445CA"/>
    <w:rsid w:val="00D44AC0"/>
    <w:rsid w:val="00D44BB6"/>
    <w:rsid w:val="00D44C9F"/>
    <w:rsid w:val="00D44F80"/>
    <w:rsid w:val="00D44FD1"/>
    <w:rsid w:val="00D450F1"/>
    <w:rsid w:val="00D45934"/>
    <w:rsid w:val="00D4593D"/>
    <w:rsid w:val="00D4679A"/>
    <w:rsid w:val="00D46825"/>
    <w:rsid w:val="00D46C8A"/>
    <w:rsid w:val="00D46ED6"/>
    <w:rsid w:val="00D47142"/>
    <w:rsid w:val="00D471E4"/>
    <w:rsid w:val="00D47426"/>
    <w:rsid w:val="00D47702"/>
    <w:rsid w:val="00D477EC"/>
    <w:rsid w:val="00D479A7"/>
    <w:rsid w:val="00D47E98"/>
    <w:rsid w:val="00D51876"/>
    <w:rsid w:val="00D51A2B"/>
    <w:rsid w:val="00D51A94"/>
    <w:rsid w:val="00D51F12"/>
    <w:rsid w:val="00D52119"/>
    <w:rsid w:val="00D52127"/>
    <w:rsid w:val="00D521AA"/>
    <w:rsid w:val="00D522CC"/>
    <w:rsid w:val="00D52D50"/>
    <w:rsid w:val="00D5429B"/>
    <w:rsid w:val="00D542E5"/>
    <w:rsid w:val="00D544E4"/>
    <w:rsid w:val="00D54559"/>
    <w:rsid w:val="00D54886"/>
    <w:rsid w:val="00D54CE3"/>
    <w:rsid w:val="00D555F6"/>
    <w:rsid w:val="00D55755"/>
    <w:rsid w:val="00D55BD6"/>
    <w:rsid w:val="00D55EC5"/>
    <w:rsid w:val="00D55F10"/>
    <w:rsid w:val="00D564E3"/>
    <w:rsid w:val="00D56E4B"/>
    <w:rsid w:val="00D57133"/>
    <w:rsid w:val="00D577F2"/>
    <w:rsid w:val="00D57EFA"/>
    <w:rsid w:val="00D60070"/>
    <w:rsid w:val="00D603D6"/>
    <w:rsid w:val="00D60625"/>
    <w:rsid w:val="00D60F6C"/>
    <w:rsid w:val="00D60FC4"/>
    <w:rsid w:val="00D610B4"/>
    <w:rsid w:val="00D615DC"/>
    <w:rsid w:val="00D61A65"/>
    <w:rsid w:val="00D61A89"/>
    <w:rsid w:val="00D620E2"/>
    <w:rsid w:val="00D622DC"/>
    <w:rsid w:val="00D624BE"/>
    <w:rsid w:val="00D625F0"/>
    <w:rsid w:val="00D63067"/>
    <w:rsid w:val="00D63604"/>
    <w:rsid w:val="00D6380C"/>
    <w:rsid w:val="00D63BDB"/>
    <w:rsid w:val="00D64580"/>
    <w:rsid w:val="00D6465A"/>
    <w:rsid w:val="00D64797"/>
    <w:rsid w:val="00D654F2"/>
    <w:rsid w:val="00D656E5"/>
    <w:rsid w:val="00D657FD"/>
    <w:rsid w:val="00D65C5D"/>
    <w:rsid w:val="00D65D66"/>
    <w:rsid w:val="00D65E92"/>
    <w:rsid w:val="00D65FA8"/>
    <w:rsid w:val="00D66569"/>
    <w:rsid w:val="00D6656B"/>
    <w:rsid w:val="00D66637"/>
    <w:rsid w:val="00D66898"/>
    <w:rsid w:val="00D66E4E"/>
    <w:rsid w:val="00D66F3B"/>
    <w:rsid w:val="00D67D1A"/>
    <w:rsid w:val="00D7028D"/>
    <w:rsid w:val="00D70537"/>
    <w:rsid w:val="00D708D6"/>
    <w:rsid w:val="00D70F76"/>
    <w:rsid w:val="00D717FB"/>
    <w:rsid w:val="00D71E0D"/>
    <w:rsid w:val="00D721F8"/>
    <w:rsid w:val="00D72A04"/>
    <w:rsid w:val="00D72D10"/>
    <w:rsid w:val="00D72FD2"/>
    <w:rsid w:val="00D731A6"/>
    <w:rsid w:val="00D73579"/>
    <w:rsid w:val="00D7398E"/>
    <w:rsid w:val="00D73C02"/>
    <w:rsid w:val="00D73E89"/>
    <w:rsid w:val="00D74129"/>
    <w:rsid w:val="00D741A8"/>
    <w:rsid w:val="00D744E5"/>
    <w:rsid w:val="00D747EF"/>
    <w:rsid w:val="00D74BBF"/>
    <w:rsid w:val="00D74BD9"/>
    <w:rsid w:val="00D74C09"/>
    <w:rsid w:val="00D74C36"/>
    <w:rsid w:val="00D74F45"/>
    <w:rsid w:val="00D7581D"/>
    <w:rsid w:val="00D76022"/>
    <w:rsid w:val="00D7627B"/>
    <w:rsid w:val="00D76798"/>
    <w:rsid w:val="00D76804"/>
    <w:rsid w:val="00D76A62"/>
    <w:rsid w:val="00D76D08"/>
    <w:rsid w:val="00D76D5A"/>
    <w:rsid w:val="00D775B4"/>
    <w:rsid w:val="00D778E4"/>
    <w:rsid w:val="00D80311"/>
    <w:rsid w:val="00D80773"/>
    <w:rsid w:val="00D80792"/>
    <w:rsid w:val="00D8093D"/>
    <w:rsid w:val="00D80AA6"/>
    <w:rsid w:val="00D80DED"/>
    <w:rsid w:val="00D81396"/>
    <w:rsid w:val="00D818F4"/>
    <w:rsid w:val="00D81BD5"/>
    <w:rsid w:val="00D81DE7"/>
    <w:rsid w:val="00D82AAF"/>
    <w:rsid w:val="00D82B57"/>
    <w:rsid w:val="00D82CC4"/>
    <w:rsid w:val="00D82FDA"/>
    <w:rsid w:val="00D8397A"/>
    <w:rsid w:val="00D83E9D"/>
    <w:rsid w:val="00D8424C"/>
    <w:rsid w:val="00D847B3"/>
    <w:rsid w:val="00D84DEB"/>
    <w:rsid w:val="00D84DF3"/>
    <w:rsid w:val="00D84F2D"/>
    <w:rsid w:val="00D853FE"/>
    <w:rsid w:val="00D85604"/>
    <w:rsid w:val="00D866DD"/>
    <w:rsid w:val="00D86983"/>
    <w:rsid w:val="00D86DB5"/>
    <w:rsid w:val="00D86EBF"/>
    <w:rsid w:val="00D87118"/>
    <w:rsid w:val="00D87184"/>
    <w:rsid w:val="00D874FA"/>
    <w:rsid w:val="00D87638"/>
    <w:rsid w:val="00D87651"/>
    <w:rsid w:val="00D8794F"/>
    <w:rsid w:val="00D87B81"/>
    <w:rsid w:val="00D87C12"/>
    <w:rsid w:val="00D87CF4"/>
    <w:rsid w:val="00D90342"/>
    <w:rsid w:val="00D9045F"/>
    <w:rsid w:val="00D906E1"/>
    <w:rsid w:val="00D90D0B"/>
    <w:rsid w:val="00D92091"/>
    <w:rsid w:val="00D9269C"/>
    <w:rsid w:val="00D927D3"/>
    <w:rsid w:val="00D929F3"/>
    <w:rsid w:val="00D92AB0"/>
    <w:rsid w:val="00D92BDC"/>
    <w:rsid w:val="00D930D3"/>
    <w:rsid w:val="00D93164"/>
    <w:rsid w:val="00D93165"/>
    <w:rsid w:val="00D9330C"/>
    <w:rsid w:val="00D933C0"/>
    <w:rsid w:val="00D936A9"/>
    <w:rsid w:val="00D936CA"/>
    <w:rsid w:val="00D93848"/>
    <w:rsid w:val="00D938E3"/>
    <w:rsid w:val="00D94102"/>
    <w:rsid w:val="00D944A3"/>
    <w:rsid w:val="00D94E57"/>
    <w:rsid w:val="00D94E87"/>
    <w:rsid w:val="00D95114"/>
    <w:rsid w:val="00D9591B"/>
    <w:rsid w:val="00D959CD"/>
    <w:rsid w:val="00D95E38"/>
    <w:rsid w:val="00D96565"/>
    <w:rsid w:val="00D966E3"/>
    <w:rsid w:val="00D96975"/>
    <w:rsid w:val="00D97CCA"/>
    <w:rsid w:val="00DA0A86"/>
    <w:rsid w:val="00DA0B4B"/>
    <w:rsid w:val="00DA22DA"/>
    <w:rsid w:val="00DA2480"/>
    <w:rsid w:val="00DA257C"/>
    <w:rsid w:val="00DA26B2"/>
    <w:rsid w:val="00DA28D2"/>
    <w:rsid w:val="00DA29C0"/>
    <w:rsid w:val="00DA2A26"/>
    <w:rsid w:val="00DA2C56"/>
    <w:rsid w:val="00DA2D81"/>
    <w:rsid w:val="00DA36AC"/>
    <w:rsid w:val="00DA3900"/>
    <w:rsid w:val="00DA3F18"/>
    <w:rsid w:val="00DA4703"/>
    <w:rsid w:val="00DA4C3F"/>
    <w:rsid w:val="00DA4C8A"/>
    <w:rsid w:val="00DA4EE1"/>
    <w:rsid w:val="00DA5157"/>
    <w:rsid w:val="00DA5396"/>
    <w:rsid w:val="00DA53FE"/>
    <w:rsid w:val="00DA57D5"/>
    <w:rsid w:val="00DA61AA"/>
    <w:rsid w:val="00DA624C"/>
    <w:rsid w:val="00DA6765"/>
    <w:rsid w:val="00DA6CC7"/>
    <w:rsid w:val="00DA6E8B"/>
    <w:rsid w:val="00DA7183"/>
    <w:rsid w:val="00DA7609"/>
    <w:rsid w:val="00DA7807"/>
    <w:rsid w:val="00DA7A9F"/>
    <w:rsid w:val="00DB030E"/>
    <w:rsid w:val="00DB03A1"/>
    <w:rsid w:val="00DB04B5"/>
    <w:rsid w:val="00DB0DA4"/>
    <w:rsid w:val="00DB0DCF"/>
    <w:rsid w:val="00DB1081"/>
    <w:rsid w:val="00DB1087"/>
    <w:rsid w:val="00DB11CF"/>
    <w:rsid w:val="00DB1456"/>
    <w:rsid w:val="00DB15C4"/>
    <w:rsid w:val="00DB168E"/>
    <w:rsid w:val="00DB191A"/>
    <w:rsid w:val="00DB1C2D"/>
    <w:rsid w:val="00DB1DD3"/>
    <w:rsid w:val="00DB2054"/>
    <w:rsid w:val="00DB2690"/>
    <w:rsid w:val="00DB2A0D"/>
    <w:rsid w:val="00DB2C1B"/>
    <w:rsid w:val="00DB3145"/>
    <w:rsid w:val="00DB3D79"/>
    <w:rsid w:val="00DB3DD8"/>
    <w:rsid w:val="00DB40D5"/>
    <w:rsid w:val="00DB4AF5"/>
    <w:rsid w:val="00DB50A0"/>
    <w:rsid w:val="00DB50C1"/>
    <w:rsid w:val="00DB528D"/>
    <w:rsid w:val="00DB55FB"/>
    <w:rsid w:val="00DB5601"/>
    <w:rsid w:val="00DB59DD"/>
    <w:rsid w:val="00DB5FDC"/>
    <w:rsid w:val="00DB64C5"/>
    <w:rsid w:val="00DB6660"/>
    <w:rsid w:val="00DB675B"/>
    <w:rsid w:val="00DB6874"/>
    <w:rsid w:val="00DB68EE"/>
    <w:rsid w:val="00DB6AF2"/>
    <w:rsid w:val="00DB6BC8"/>
    <w:rsid w:val="00DB7734"/>
    <w:rsid w:val="00DB7B89"/>
    <w:rsid w:val="00DB7D3E"/>
    <w:rsid w:val="00DB7DF4"/>
    <w:rsid w:val="00DC0B73"/>
    <w:rsid w:val="00DC0DB4"/>
    <w:rsid w:val="00DC0FBF"/>
    <w:rsid w:val="00DC113A"/>
    <w:rsid w:val="00DC1616"/>
    <w:rsid w:val="00DC197E"/>
    <w:rsid w:val="00DC1BD9"/>
    <w:rsid w:val="00DC1EDA"/>
    <w:rsid w:val="00DC1F26"/>
    <w:rsid w:val="00DC2024"/>
    <w:rsid w:val="00DC2391"/>
    <w:rsid w:val="00DC24D5"/>
    <w:rsid w:val="00DC2740"/>
    <w:rsid w:val="00DC2D1D"/>
    <w:rsid w:val="00DC35F5"/>
    <w:rsid w:val="00DC36FA"/>
    <w:rsid w:val="00DC395D"/>
    <w:rsid w:val="00DC3A62"/>
    <w:rsid w:val="00DC3D81"/>
    <w:rsid w:val="00DC489E"/>
    <w:rsid w:val="00DC4BC5"/>
    <w:rsid w:val="00DC51DA"/>
    <w:rsid w:val="00DC5488"/>
    <w:rsid w:val="00DC5AE6"/>
    <w:rsid w:val="00DC5D3D"/>
    <w:rsid w:val="00DC5DCF"/>
    <w:rsid w:val="00DC5FCC"/>
    <w:rsid w:val="00DC629D"/>
    <w:rsid w:val="00DC634A"/>
    <w:rsid w:val="00DC6B24"/>
    <w:rsid w:val="00DC70DB"/>
    <w:rsid w:val="00DC76DE"/>
    <w:rsid w:val="00DC79F9"/>
    <w:rsid w:val="00DD02A3"/>
    <w:rsid w:val="00DD0311"/>
    <w:rsid w:val="00DD0372"/>
    <w:rsid w:val="00DD05C2"/>
    <w:rsid w:val="00DD06D9"/>
    <w:rsid w:val="00DD0C75"/>
    <w:rsid w:val="00DD0E1D"/>
    <w:rsid w:val="00DD0FC0"/>
    <w:rsid w:val="00DD1367"/>
    <w:rsid w:val="00DD18D3"/>
    <w:rsid w:val="00DD1CF6"/>
    <w:rsid w:val="00DD1F6F"/>
    <w:rsid w:val="00DD205D"/>
    <w:rsid w:val="00DD20F2"/>
    <w:rsid w:val="00DD2126"/>
    <w:rsid w:val="00DD2226"/>
    <w:rsid w:val="00DD2795"/>
    <w:rsid w:val="00DD2C24"/>
    <w:rsid w:val="00DD3238"/>
    <w:rsid w:val="00DD38C9"/>
    <w:rsid w:val="00DD4404"/>
    <w:rsid w:val="00DD4E9E"/>
    <w:rsid w:val="00DD4ED7"/>
    <w:rsid w:val="00DD519F"/>
    <w:rsid w:val="00DD5424"/>
    <w:rsid w:val="00DD6206"/>
    <w:rsid w:val="00DD6513"/>
    <w:rsid w:val="00DD6BC7"/>
    <w:rsid w:val="00DD6E7B"/>
    <w:rsid w:val="00DD6F14"/>
    <w:rsid w:val="00DD70DE"/>
    <w:rsid w:val="00DD70FD"/>
    <w:rsid w:val="00DD7395"/>
    <w:rsid w:val="00DD748C"/>
    <w:rsid w:val="00DD7E01"/>
    <w:rsid w:val="00DE00C4"/>
    <w:rsid w:val="00DE03BA"/>
    <w:rsid w:val="00DE068A"/>
    <w:rsid w:val="00DE0885"/>
    <w:rsid w:val="00DE0A15"/>
    <w:rsid w:val="00DE0A96"/>
    <w:rsid w:val="00DE0BE6"/>
    <w:rsid w:val="00DE0D7C"/>
    <w:rsid w:val="00DE0FD0"/>
    <w:rsid w:val="00DE10AE"/>
    <w:rsid w:val="00DE114F"/>
    <w:rsid w:val="00DE150E"/>
    <w:rsid w:val="00DE153F"/>
    <w:rsid w:val="00DE1705"/>
    <w:rsid w:val="00DE1728"/>
    <w:rsid w:val="00DE22DD"/>
    <w:rsid w:val="00DE256A"/>
    <w:rsid w:val="00DE2C18"/>
    <w:rsid w:val="00DE2F7E"/>
    <w:rsid w:val="00DE3787"/>
    <w:rsid w:val="00DE37A5"/>
    <w:rsid w:val="00DE3E99"/>
    <w:rsid w:val="00DE5166"/>
    <w:rsid w:val="00DE529F"/>
    <w:rsid w:val="00DE5333"/>
    <w:rsid w:val="00DE56CA"/>
    <w:rsid w:val="00DE56E9"/>
    <w:rsid w:val="00DE5DBD"/>
    <w:rsid w:val="00DE603E"/>
    <w:rsid w:val="00DE6132"/>
    <w:rsid w:val="00DE6757"/>
    <w:rsid w:val="00DE6AB6"/>
    <w:rsid w:val="00DE73FE"/>
    <w:rsid w:val="00DE7532"/>
    <w:rsid w:val="00DE78C9"/>
    <w:rsid w:val="00DE7BED"/>
    <w:rsid w:val="00DE7C80"/>
    <w:rsid w:val="00DE7D96"/>
    <w:rsid w:val="00DF01ED"/>
    <w:rsid w:val="00DF044C"/>
    <w:rsid w:val="00DF0923"/>
    <w:rsid w:val="00DF0B13"/>
    <w:rsid w:val="00DF0D78"/>
    <w:rsid w:val="00DF0DF7"/>
    <w:rsid w:val="00DF1255"/>
    <w:rsid w:val="00DF1259"/>
    <w:rsid w:val="00DF12EC"/>
    <w:rsid w:val="00DF16E3"/>
    <w:rsid w:val="00DF17BA"/>
    <w:rsid w:val="00DF2AFC"/>
    <w:rsid w:val="00DF2C0F"/>
    <w:rsid w:val="00DF2C3C"/>
    <w:rsid w:val="00DF3155"/>
    <w:rsid w:val="00DF31F0"/>
    <w:rsid w:val="00DF3376"/>
    <w:rsid w:val="00DF35D3"/>
    <w:rsid w:val="00DF3665"/>
    <w:rsid w:val="00DF3CE8"/>
    <w:rsid w:val="00DF3D43"/>
    <w:rsid w:val="00DF416F"/>
    <w:rsid w:val="00DF432E"/>
    <w:rsid w:val="00DF45A5"/>
    <w:rsid w:val="00DF47B7"/>
    <w:rsid w:val="00DF506F"/>
    <w:rsid w:val="00DF52D7"/>
    <w:rsid w:val="00DF5B1F"/>
    <w:rsid w:val="00DF5B22"/>
    <w:rsid w:val="00DF5D80"/>
    <w:rsid w:val="00DF5DB5"/>
    <w:rsid w:val="00DF649A"/>
    <w:rsid w:val="00DF6B1A"/>
    <w:rsid w:val="00DF6D7A"/>
    <w:rsid w:val="00DF6E3B"/>
    <w:rsid w:val="00DF7055"/>
    <w:rsid w:val="00DF724D"/>
    <w:rsid w:val="00DF73A2"/>
    <w:rsid w:val="00DF7D26"/>
    <w:rsid w:val="00DF7EA1"/>
    <w:rsid w:val="00E00213"/>
    <w:rsid w:val="00E003C3"/>
    <w:rsid w:val="00E004AF"/>
    <w:rsid w:val="00E00620"/>
    <w:rsid w:val="00E0087D"/>
    <w:rsid w:val="00E00C75"/>
    <w:rsid w:val="00E00D45"/>
    <w:rsid w:val="00E012EF"/>
    <w:rsid w:val="00E0185F"/>
    <w:rsid w:val="00E019AF"/>
    <w:rsid w:val="00E01DD2"/>
    <w:rsid w:val="00E020FA"/>
    <w:rsid w:val="00E0278F"/>
    <w:rsid w:val="00E02CE2"/>
    <w:rsid w:val="00E02CEC"/>
    <w:rsid w:val="00E02F4E"/>
    <w:rsid w:val="00E03540"/>
    <w:rsid w:val="00E03630"/>
    <w:rsid w:val="00E04127"/>
    <w:rsid w:val="00E04215"/>
    <w:rsid w:val="00E042F7"/>
    <w:rsid w:val="00E045D2"/>
    <w:rsid w:val="00E04875"/>
    <w:rsid w:val="00E04934"/>
    <w:rsid w:val="00E04DD6"/>
    <w:rsid w:val="00E0573C"/>
    <w:rsid w:val="00E058A0"/>
    <w:rsid w:val="00E05FEB"/>
    <w:rsid w:val="00E06931"/>
    <w:rsid w:val="00E06C22"/>
    <w:rsid w:val="00E06CCD"/>
    <w:rsid w:val="00E06D0A"/>
    <w:rsid w:val="00E06D2C"/>
    <w:rsid w:val="00E06ED0"/>
    <w:rsid w:val="00E07051"/>
    <w:rsid w:val="00E07375"/>
    <w:rsid w:val="00E07586"/>
    <w:rsid w:val="00E07718"/>
    <w:rsid w:val="00E0790B"/>
    <w:rsid w:val="00E07F79"/>
    <w:rsid w:val="00E10029"/>
    <w:rsid w:val="00E101CC"/>
    <w:rsid w:val="00E10293"/>
    <w:rsid w:val="00E10455"/>
    <w:rsid w:val="00E10552"/>
    <w:rsid w:val="00E10C0A"/>
    <w:rsid w:val="00E11318"/>
    <w:rsid w:val="00E11BB0"/>
    <w:rsid w:val="00E11DBE"/>
    <w:rsid w:val="00E11E86"/>
    <w:rsid w:val="00E11FAA"/>
    <w:rsid w:val="00E13104"/>
    <w:rsid w:val="00E13311"/>
    <w:rsid w:val="00E13317"/>
    <w:rsid w:val="00E13464"/>
    <w:rsid w:val="00E135B8"/>
    <w:rsid w:val="00E137CB"/>
    <w:rsid w:val="00E13B99"/>
    <w:rsid w:val="00E13C93"/>
    <w:rsid w:val="00E13E64"/>
    <w:rsid w:val="00E1445D"/>
    <w:rsid w:val="00E14583"/>
    <w:rsid w:val="00E14709"/>
    <w:rsid w:val="00E14B0A"/>
    <w:rsid w:val="00E14C9A"/>
    <w:rsid w:val="00E15009"/>
    <w:rsid w:val="00E150E0"/>
    <w:rsid w:val="00E159A8"/>
    <w:rsid w:val="00E15E88"/>
    <w:rsid w:val="00E15FC1"/>
    <w:rsid w:val="00E16030"/>
    <w:rsid w:val="00E1611A"/>
    <w:rsid w:val="00E165CD"/>
    <w:rsid w:val="00E16EC0"/>
    <w:rsid w:val="00E17D11"/>
    <w:rsid w:val="00E2006D"/>
    <w:rsid w:val="00E20400"/>
    <w:rsid w:val="00E20CE7"/>
    <w:rsid w:val="00E21226"/>
    <w:rsid w:val="00E2132B"/>
    <w:rsid w:val="00E2147F"/>
    <w:rsid w:val="00E21C40"/>
    <w:rsid w:val="00E21F8C"/>
    <w:rsid w:val="00E225DA"/>
    <w:rsid w:val="00E22D03"/>
    <w:rsid w:val="00E233CA"/>
    <w:rsid w:val="00E2349D"/>
    <w:rsid w:val="00E23C22"/>
    <w:rsid w:val="00E240EA"/>
    <w:rsid w:val="00E246EF"/>
    <w:rsid w:val="00E24834"/>
    <w:rsid w:val="00E24A86"/>
    <w:rsid w:val="00E24ACF"/>
    <w:rsid w:val="00E24C9D"/>
    <w:rsid w:val="00E2510A"/>
    <w:rsid w:val="00E254E9"/>
    <w:rsid w:val="00E25A81"/>
    <w:rsid w:val="00E25B2A"/>
    <w:rsid w:val="00E25B49"/>
    <w:rsid w:val="00E26136"/>
    <w:rsid w:val="00E26277"/>
    <w:rsid w:val="00E26661"/>
    <w:rsid w:val="00E26F09"/>
    <w:rsid w:val="00E27FB4"/>
    <w:rsid w:val="00E3013A"/>
    <w:rsid w:val="00E303AA"/>
    <w:rsid w:val="00E306AC"/>
    <w:rsid w:val="00E3113F"/>
    <w:rsid w:val="00E318BC"/>
    <w:rsid w:val="00E32963"/>
    <w:rsid w:val="00E32B2A"/>
    <w:rsid w:val="00E3311C"/>
    <w:rsid w:val="00E334A8"/>
    <w:rsid w:val="00E339AB"/>
    <w:rsid w:val="00E33A3A"/>
    <w:rsid w:val="00E33B7B"/>
    <w:rsid w:val="00E33C2D"/>
    <w:rsid w:val="00E34033"/>
    <w:rsid w:val="00E34471"/>
    <w:rsid w:val="00E34635"/>
    <w:rsid w:val="00E3491A"/>
    <w:rsid w:val="00E34E1A"/>
    <w:rsid w:val="00E34E1F"/>
    <w:rsid w:val="00E3534B"/>
    <w:rsid w:val="00E35E0D"/>
    <w:rsid w:val="00E361BA"/>
    <w:rsid w:val="00E363F6"/>
    <w:rsid w:val="00E36707"/>
    <w:rsid w:val="00E36767"/>
    <w:rsid w:val="00E368DC"/>
    <w:rsid w:val="00E36EDE"/>
    <w:rsid w:val="00E36F3E"/>
    <w:rsid w:val="00E373E5"/>
    <w:rsid w:val="00E377FE"/>
    <w:rsid w:val="00E37F44"/>
    <w:rsid w:val="00E40849"/>
    <w:rsid w:val="00E4109D"/>
    <w:rsid w:val="00E410D9"/>
    <w:rsid w:val="00E41A9C"/>
    <w:rsid w:val="00E420D0"/>
    <w:rsid w:val="00E42128"/>
    <w:rsid w:val="00E421F3"/>
    <w:rsid w:val="00E42249"/>
    <w:rsid w:val="00E42409"/>
    <w:rsid w:val="00E4288D"/>
    <w:rsid w:val="00E4291B"/>
    <w:rsid w:val="00E4292C"/>
    <w:rsid w:val="00E42C38"/>
    <w:rsid w:val="00E43029"/>
    <w:rsid w:val="00E43093"/>
    <w:rsid w:val="00E4336E"/>
    <w:rsid w:val="00E436C3"/>
    <w:rsid w:val="00E436EC"/>
    <w:rsid w:val="00E43AF7"/>
    <w:rsid w:val="00E43C6B"/>
    <w:rsid w:val="00E43FB8"/>
    <w:rsid w:val="00E445F4"/>
    <w:rsid w:val="00E447B8"/>
    <w:rsid w:val="00E448F6"/>
    <w:rsid w:val="00E44F5E"/>
    <w:rsid w:val="00E45993"/>
    <w:rsid w:val="00E45B29"/>
    <w:rsid w:val="00E45BDA"/>
    <w:rsid w:val="00E45CB5"/>
    <w:rsid w:val="00E462CA"/>
    <w:rsid w:val="00E464EB"/>
    <w:rsid w:val="00E465FC"/>
    <w:rsid w:val="00E46EC1"/>
    <w:rsid w:val="00E470D4"/>
    <w:rsid w:val="00E47AD2"/>
    <w:rsid w:val="00E47DB3"/>
    <w:rsid w:val="00E47F2E"/>
    <w:rsid w:val="00E50143"/>
    <w:rsid w:val="00E50145"/>
    <w:rsid w:val="00E50627"/>
    <w:rsid w:val="00E50A74"/>
    <w:rsid w:val="00E50E47"/>
    <w:rsid w:val="00E50F52"/>
    <w:rsid w:val="00E51085"/>
    <w:rsid w:val="00E51259"/>
    <w:rsid w:val="00E514B0"/>
    <w:rsid w:val="00E51737"/>
    <w:rsid w:val="00E51906"/>
    <w:rsid w:val="00E51A0A"/>
    <w:rsid w:val="00E51DEF"/>
    <w:rsid w:val="00E520C5"/>
    <w:rsid w:val="00E52258"/>
    <w:rsid w:val="00E5232D"/>
    <w:rsid w:val="00E523E4"/>
    <w:rsid w:val="00E523F4"/>
    <w:rsid w:val="00E532B2"/>
    <w:rsid w:val="00E53633"/>
    <w:rsid w:val="00E53714"/>
    <w:rsid w:val="00E5385B"/>
    <w:rsid w:val="00E53A79"/>
    <w:rsid w:val="00E53EC6"/>
    <w:rsid w:val="00E53F4F"/>
    <w:rsid w:val="00E546C1"/>
    <w:rsid w:val="00E55C7A"/>
    <w:rsid w:val="00E565F4"/>
    <w:rsid w:val="00E56807"/>
    <w:rsid w:val="00E56D92"/>
    <w:rsid w:val="00E56F21"/>
    <w:rsid w:val="00E575DF"/>
    <w:rsid w:val="00E57B0E"/>
    <w:rsid w:val="00E57B76"/>
    <w:rsid w:val="00E60104"/>
    <w:rsid w:val="00E603A5"/>
    <w:rsid w:val="00E60689"/>
    <w:rsid w:val="00E60D74"/>
    <w:rsid w:val="00E60E40"/>
    <w:rsid w:val="00E61BD0"/>
    <w:rsid w:val="00E6209D"/>
    <w:rsid w:val="00E628D0"/>
    <w:rsid w:val="00E6295E"/>
    <w:rsid w:val="00E629EA"/>
    <w:rsid w:val="00E62F8A"/>
    <w:rsid w:val="00E63CA9"/>
    <w:rsid w:val="00E64ABC"/>
    <w:rsid w:val="00E65183"/>
    <w:rsid w:val="00E65200"/>
    <w:rsid w:val="00E657C1"/>
    <w:rsid w:val="00E65A79"/>
    <w:rsid w:val="00E65D98"/>
    <w:rsid w:val="00E6626C"/>
    <w:rsid w:val="00E66367"/>
    <w:rsid w:val="00E66ADA"/>
    <w:rsid w:val="00E66AF2"/>
    <w:rsid w:val="00E66F70"/>
    <w:rsid w:val="00E67060"/>
    <w:rsid w:val="00E678E7"/>
    <w:rsid w:val="00E70081"/>
    <w:rsid w:val="00E70D5B"/>
    <w:rsid w:val="00E70ECA"/>
    <w:rsid w:val="00E71579"/>
    <w:rsid w:val="00E7186E"/>
    <w:rsid w:val="00E71BAB"/>
    <w:rsid w:val="00E726CC"/>
    <w:rsid w:val="00E728A5"/>
    <w:rsid w:val="00E72CEA"/>
    <w:rsid w:val="00E73688"/>
    <w:rsid w:val="00E73CA2"/>
    <w:rsid w:val="00E73CD2"/>
    <w:rsid w:val="00E73CFD"/>
    <w:rsid w:val="00E742D8"/>
    <w:rsid w:val="00E75371"/>
    <w:rsid w:val="00E756D5"/>
    <w:rsid w:val="00E75BD8"/>
    <w:rsid w:val="00E75D69"/>
    <w:rsid w:val="00E75DC5"/>
    <w:rsid w:val="00E75F57"/>
    <w:rsid w:val="00E75FA3"/>
    <w:rsid w:val="00E763BF"/>
    <w:rsid w:val="00E7647B"/>
    <w:rsid w:val="00E7703E"/>
    <w:rsid w:val="00E7710A"/>
    <w:rsid w:val="00E772F1"/>
    <w:rsid w:val="00E774DB"/>
    <w:rsid w:val="00E7779F"/>
    <w:rsid w:val="00E77DAE"/>
    <w:rsid w:val="00E77E14"/>
    <w:rsid w:val="00E80817"/>
    <w:rsid w:val="00E810A7"/>
    <w:rsid w:val="00E815D6"/>
    <w:rsid w:val="00E81828"/>
    <w:rsid w:val="00E81833"/>
    <w:rsid w:val="00E81C41"/>
    <w:rsid w:val="00E820B9"/>
    <w:rsid w:val="00E82454"/>
    <w:rsid w:val="00E83620"/>
    <w:rsid w:val="00E83A6D"/>
    <w:rsid w:val="00E83CAB"/>
    <w:rsid w:val="00E83EE1"/>
    <w:rsid w:val="00E844D0"/>
    <w:rsid w:val="00E84949"/>
    <w:rsid w:val="00E84AE0"/>
    <w:rsid w:val="00E84D21"/>
    <w:rsid w:val="00E84E52"/>
    <w:rsid w:val="00E84E89"/>
    <w:rsid w:val="00E84F57"/>
    <w:rsid w:val="00E84FE0"/>
    <w:rsid w:val="00E8509C"/>
    <w:rsid w:val="00E8512F"/>
    <w:rsid w:val="00E8513A"/>
    <w:rsid w:val="00E85589"/>
    <w:rsid w:val="00E856A9"/>
    <w:rsid w:val="00E85900"/>
    <w:rsid w:val="00E86068"/>
    <w:rsid w:val="00E8609B"/>
    <w:rsid w:val="00E8657C"/>
    <w:rsid w:val="00E86EB2"/>
    <w:rsid w:val="00E87020"/>
    <w:rsid w:val="00E87691"/>
    <w:rsid w:val="00E87745"/>
    <w:rsid w:val="00E87AC3"/>
    <w:rsid w:val="00E901FA"/>
    <w:rsid w:val="00E90CB5"/>
    <w:rsid w:val="00E91520"/>
    <w:rsid w:val="00E91D6F"/>
    <w:rsid w:val="00E92092"/>
    <w:rsid w:val="00E9218D"/>
    <w:rsid w:val="00E92446"/>
    <w:rsid w:val="00E925F3"/>
    <w:rsid w:val="00E929E2"/>
    <w:rsid w:val="00E92D41"/>
    <w:rsid w:val="00E92F79"/>
    <w:rsid w:val="00E9383D"/>
    <w:rsid w:val="00E93A60"/>
    <w:rsid w:val="00E93B08"/>
    <w:rsid w:val="00E93E39"/>
    <w:rsid w:val="00E941B3"/>
    <w:rsid w:val="00E9420A"/>
    <w:rsid w:val="00E944A7"/>
    <w:rsid w:val="00E94630"/>
    <w:rsid w:val="00E94718"/>
    <w:rsid w:val="00E9481C"/>
    <w:rsid w:val="00E94954"/>
    <w:rsid w:val="00E94BEC"/>
    <w:rsid w:val="00E94D81"/>
    <w:rsid w:val="00E94E40"/>
    <w:rsid w:val="00E95056"/>
    <w:rsid w:val="00E95677"/>
    <w:rsid w:val="00E9629D"/>
    <w:rsid w:val="00E965F6"/>
    <w:rsid w:val="00E96B6A"/>
    <w:rsid w:val="00E96E68"/>
    <w:rsid w:val="00E96EA8"/>
    <w:rsid w:val="00E96F09"/>
    <w:rsid w:val="00E97124"/>
    <w:rsid w:val="00EA0A09"/>
    <w:rsid w:val="00EA1053"/>
    <w:rsid w:val="00EA1955"/>
    <w:rsid w:val="00EA1B00"/>
    <w:rsid w:val="00EA1D39"/>
    <w:rsid w:val="00EA1F14"/>
    <w:rsid w:val="00EA210B"/>
    <w:rsid w:val="00EA25D3"/>
    <w:rsid w:val="00EA2923"/>
    <w:rsid w:val="00EA2AB8"/>
    <w:rsid w:val="00EA2E1E"/>
    <w:rsid w:val="00EA387B"/>
    <w:rsid w:val="00EA445D"/>
    <w:rsid w:val="00EA480E"/>
    <w:rsid w:val="00EA4F33"/>
    <w:rsid w:val="00EA4FE5"/>
    <w:rsid w:val="00EA52A1"/>
    <w:rsid w:val="00EA52B9"/>
    <w:rsid w:val="00EA55CC"/>
    <w:rsid w:val="00EA5769"/>
    <w:rsid w:val="00EA5966"/>
    <w:rsid w:val="00EA5BB8"/>
    <w:rsid w:val="00EA6885"/>
    <w:rsid w:val="00EA6E8C"/>
    <w:rsid w:val="00EA6EB6"/>
    <w:rsid w:val="00EA7C99"/>
    <w:rsid w:val="00EB003F"/>
    <w:rsid w:val="00EB035D"/>
    <w:rsid w:val="00EB08C0"/>
    <w:rsid w:val="00EB0E95"/>
    <w:rsid w:val="00EB1104"/>
    <w:rsid w:val="00EB12B4"/>
    <w:rsid w:val="00EB12E9"/>
    <w:rsid w:val="00EB14E8"/>
    <w:rsid w:val="00EB184E"/>
    <w:rsid w:val="00EB187B"/>
    <w:rsid w:val="00EB1F5C"/>
    <w:rsid w:val="00EB24D4"/>
    <w:rsid w:val="00EB2542"/>
    <w:rsid w:val="00EB267D"/>
    <w:rsid w:val="00EB2ABE"/>
    <w:rsid w:val="00EB2ACE"/>
    <w:rsid w:val="00EB3198"/>
    <w:rsid w:val="00EB33C0"/>
    <w:rsid w:val="00EB3568"/>
    <w:rsid w:val="00EB3598"/>
    <w:rsid w:val="00EB36D7"/>
    <w:rsid w:val="00EB3A28"/>
    <w:rsid w:val="00EB3C6B"/>
    <w:rsid w:val="00EB3D57"/>
    <w:rsid w:val="00EB3EC1"/>
    <w:rsid w:val="00EB4C61"/>
    <w:rsid w:val="00EB4C82"/>
    <w:rsid w:val="00EB4D10"/>
    <w:rsid w:val="00EB4F09"/>
    <w:rsid w:val="00EB5779"/>
    <w:rsid w:val="00EB58E9"/>
    <w:rsid w:val="00EB60F2"/>
    <w:rsid w:val="00EB6B64"/>
    <w:rsid w:val="00EB6D86"/>
    <w:rsid w:val="00EB6E9F"/>
    <w:rsid w:val="00EB6F8D"/>
    <w:rsid w:val="00EB6FBE"/>
    <w:rsid w:val="00EB7117"/>
    <w:rsid w:val="00EB74B8"/>
    <w:rsid w:val="00EB74B9"/>
    <w:rsid w:val="00EB75F8"/>
    <w:rsid w:val="00EB7843"/>
    <w:rsid w:val="00EB7ECE"/>
    <w:rsid w:val="00EC0024"/>
    <w:rsid w:val="00EC0628"/>
    <w:rsid w:val="00EC073A"/>
    <w:rsid w:val="00EC08AC"/>
    <w:rsid w:val="00EC0D14"/>
    <w:rsid w:val="00EC18C8"/>
    <w:rsid w:val="00EC1F72"/>
    <w:rsid w:val="00EC2057"/>
    <w:rsid w:val="00EC222F"/>
    <w:rsid w:val="00EC244A"/>
    <w:rsid w:val="00EC277C"/>
    <w:rsid w:val="00EC291A"/>
    <w:rsid w:val="00EC2A54"/>
    <w:rsid w:val="00EC2BC8"/>
    <w:rsid w:val="00EC2BD6"/>
    <w:rsid w:val="00EC2D97"/>
    <w:rsid w:val="00EC2F2F"/>
    <w:rsid w:val="00EC2F82"/>
    <w:rsid w:val="00EC3134"/>
    <w:rsid w:val="00EC335A"/>
    <w:rsid w:val="00EC40DD"/>
    <w:rsid w:val="00EC4356"/>
    <w:rsid w:val="00EC4B0E"/>
    <w:rsid w:val="00EC52FB"/>
    <w:rsid w:val="00EC5358"/>
    <w:rsid w:val="00EC5468"/>
    <w:rsid w:val="00EC5633"/>
    <w:rsid w:val="00EC5948"/>
    <w:rsid w:val="00EC5A5B"/>
    <w:rsid w:val="00EC5AAE"/>
    <w:rsid w:val="00EC5DFB"/>
    <w:rsid w:val="00EC5E8D"/>
    <w:rsid w:val="00EC61C3"/>
    <w:rsid w:val="00EC6535"/>
    <w:rsid w:val="00EC653E"/>
    <w:rsid w:val="00EC6847"/>
    <w:rsid w:val="00EC6E7B"/>
    <w:rsid w:val="00EC6F4F"/>
    <w:rsid w:val="00EC70C3"/>
    <w:rsid w:val="00EC7242"/>
    <w:rsid w:val="00EC725A"/>
    <w:rsid w:val="00EC7697"/>
    <w:rsid w:val="00EC7B05"/>
    <w:rsid w:val="00EC7F64"/>
    <w:rsid w:val="00ED02DD"/>
    <w:rsid w:val="00ED0A25"/>
    <w:rsid w:val="00ED115C"/>
    <w:rsid w:val="00ED235B"/>
    <w:rsid w:val="00ED2500"/>
    <w:rsid w:val="00ED2BC6"/>
    <w:rsid w:val="00ED2CA8"/>
    <w:rsid w:val="00ED2D5B"/>
    <w:rsid w:val="00ED3ABA"/>
    <w:rsid w:val="00ED424D"/>
    <w:rsid w:val="00ED44E4"/>
    <w:rsid w:val="00ED4C0E"/>
    <w:rsid w:val="00ED4CCB"/>
    <w:rsid w:val="00ED4EBE"/>
    <w:rsid w:val="00ED5074"/>
    <w:rsid w:val="00ED5334"/>
    <w:rsid w:val="00ED541D"/>
    <w:rsid w:val="00ED5AA5"/>
    <w:rsid w:val="00ED5E4F"/>
    <w:rsid w:val="00ED60BA"/>
    <w:rsid w:val="00ED64CC"/>
    <w:rsid w:val="00ED663E"/>
    <w:rsid w:val="00ED685F"/>
    <w:rsid w:val="00ED713F"/>
    <w:rsid w:val="00ED7140"/>
    <w:rsid w:val="00ED7269"/>
    <w:rsid w:val="00ED7501"/>
    <w:rsid w:val="00ED767B"/>
    <w:rsid w:val="00ED790B"/>
    <w:rsid w:val="00ED7C60"/>
    <w:rsid w:val="00ED7DF6"/>
    <w:rsid w:val="00ED7F8F"/>
    <w:rsid w:val="00EE0215"/>
    <w:rsid w:val="00EE04D9"/>
    <w:rsid w:val="00EE04E3"/>
    <w:rsid w:val="00EE0569"/>
    <w:rsid w:val="00EE0772"/>
    <w:rsid w:val="00EE08BA"/>
    <w:rsid w:val="00EE092C"/>
    <w:rsid w:val="00EE09C3"/>
    <w:rsid w:val="00EE1862"/>
    <w:rsid w:val="00EE1E82"/>
    <w:rsid w:val="00EE21A0"/>
    <w:rsid w:val="00EE2350"/>
    <w:rsid w:val="00EE2A41"/>
    <w:rsid w:val="00EE2B8D"/>
    <w:rsid w:val="00EE2C8F"/>
    <w:rsid w:val="00EE2E57"/>
    <w:rsid w:val="00EE332A"/>
    <w:rsid w:val="00EE33CA"/>
    <w:rsid w:val="00EE3499"/>
    <w:rsid w:val="00EE3A98"/>
    <w:rsid w:val="00EE40A8"/>
    <w:rsid w:val="00EE422D"/>
    <w:rsid w:val="00EE44A4"/>
    <w:rsid w:val="00EE4B42"/>
    <w:rsid w:val="00EE4B7A"/>
    <w:rsid w:val="00EE504C"/>
    <w:rsid w:val="00EE5B40"/>
    <w:rsid w:val="00EE5BD3"/>
    <w:rsid w:val="00EE646B"/>
    <w:rsid w:val="00EE65DA"/>
    <w:rsid w:val="00EE6802"/>
    <w:rsid w:val="00EE6934"/>
    <w:rsid w:val="00EE708C"/>
    <w:rsid w:val="00EE7497"/>
    <w:rsid w:val="00EE7A73"/>
    <w:rsid w:val="00EE7BF5"/>
    <w:rsid w:val="00EE7FF9"/>
    <w:rsid w:val="00EF022C"/>
    <w:rsid w:val="00EF0E78"/>
    <w:rsid w:val="00EF0F48"/>
    <w:rsid w:val="00EF1286"/>
    <w:rsid w:val="00EF1526"/>
    <w:rsid w:val="00EF1CE1"/>
    <w:rsid w:val="00EF1DEC"/>
    <w:rsid w:val="00EF1E76"/>
    <w:rsid w:val="00EF1EEF"/>
    <w:rsid w:val="00EF2117"/>
    <w:rsid w:val="00EF226C"/>
    <w:rsid w:val="00EF23C6"/>
    <w:rsid w:val="00EF24B8"/>
    <w:rsid w:val="00EF32C1"/>
    <w:rsid w:val="00EF35DE"/>
    <w:rsid w:val="00EF3863"/>
    <w:rsid w:val="00EF38AD"/>
    <w:rsid w:val="00EF39BF"/>
    <w:rsid w:val="00EF3DE3"/>
    <w:rsid w:val="00EF4BC7"/>
    <w:rsid w:val="00EF4D5A"/>
    <w:rsid w:val="00EF5342"/>
    <w:rsid w:val="00EF545D"/>
    <w:rsid w:val="00EF5FEA"/>
    <w:rsid w:val="00EF61FC"/>
    <w:rsid w:val="00EF66A4"/>
    <w:rsid w:val="00EF66DD"/>
    <w:rsid w:val="00EF6863"/>
    <w:rsid w:val="00EF6B13"/>
    <w:rsid w:val="00EF7057"/>
    <w:rsid w:val="00EF7170"/>
    <w:rsid w:val="00EF7499"/>
    <w:rsid w:val="00EF7A69"/>
    <w:rsid w:val="00EF7C05"/>
    <w:rsid w:val="00F0050E"/>
    <w:rsid w:val="00F0069C"/>
    <w:rsid w:val="00F01EB8"/>
    <w:rsid w:val="00F0294F"/>
    <w:rsid w:val="00F02B75"/>
    <w:rsid w:val="00F02EF2"/>
    <w:rsid w:val="00F030C6"/>
    <w:rsid w:val="00F031C0"/>
    <w:rsid w:val="00F036CF"/>
    <w:rsid w:val="00F03729"/>
    <w:rsid w:val="00F03D09"/>
    <w:rsid w:val="00F041FE"/>
    <w:rsid w:val="00F04533"/>
    <w:rsid w:val="00F04664"/>
    <w:rsid w:val="00F04C8F"/>
    <w:rsid w:val="00F04ED8"/>
    <w:rsid w:val="00F05092"/>
    <w:rsid w:val="00F05152"/>
    <w:rsid w:val="00F0584D"/>
    <w:rsid w:val="00F05B3E"/>
    <w:rsid w:val="00F05B69"/>
    <w:rsid w:val="00F05DBF"/>
    <w:rsid w:val="00F05F75"/>
    <w:rsid w:val="00F068B1"/>
    <w:rsid w:val="00F06DDA"/>
    <w:rsid w:val="00F06F70"/>
    <w:rsid w:val="00F07B59"/>
    <w:rsid w:val="00F07F75"/>
    <w:rsid w:val="00F10D30"/>
    <w:rsid w:val="00F111A0"/>
    <w:rsid w:val="00F11531"/>
    <w:rsid w:val="00F11565"/>
    <w:rsid w:val="00F11A2F"/>
    <w:rsid w:val="00F12AC4"/>
    <w:rsid w:val="00F12ACC"/>
    <w:rsid w:val="00F12C5B"/>
    <w:rsid w:val="00F13160"/>
    <w:rsid w:val="00F13F6D"/>
    <w:rsid w:val="00F144BF"/>
    <w:rsid w:val="00F147A1"/>
    <w:rsid w:val="00F14878"/>
    <w:rsid w:val="00F14D84"/>
    <w:rsid w:val="00F15358"/>
    <w:rsid w:val="00F15858"/>
    <w:rsid w:val="00F15C6D"/>
    <w:rsid w:val="00F15DDF"/>
    <w:rsid w:val="00F16359"/>
    <w:rsid w:val="00F163C5"/>
    <w:rsid w:val="00F16BB8"/>
    <w:rsid w:val="00F16CD4"/>
    <w:rsid w:val="00F16EB7"/>
    <w:rsid w:val="00F176B2"/>
    <w:rsid w:val="00F1776F"/>
    <w:rsid w:val="00F17C8F"/>
    <w:rsid w:val="00F203D6"/>
    <w:rsid w:val="00F206AA"/>
    <w:rsid w:val="00F20D33"/>
    <w:rsid w:val="00F2144C"/>
    <w:rsid w:val="00F21D7E"/>
    <w:rsid w:val="00F21F7B"/>
    <w:rsid w:val="00F222B2"/>
    <w:rsid w:val="00F2321C"/>
    <w:rsid w:val="00F234F3"/>
    <w:rsid w:val="00F238AF"/>
    <w:rsid w:val="00F23B03"/>
    <w:rsid w:val="00F24469"/>
    <w:rsid w:val="00F2488E"/>
    <w:rsid w:val="00F24A96"/>
    <w:rsid w:val="00F25B76"/>
    <w:rsid w:val="00F26048"/>
    <w:rsid w:val="00F26165"/>
    <w:rsid w:val="00F26847"/>
    <w:rsid w:val="00F26B34"/>
    <w:rsid w:val="00F276BD"/>
    <w:rsid w:val="00F27910"/>
    <w:rsid w:val="00F304DE"/>
    <w:rsid w:val="00F305A7"/>
    <w:rsid w:val="00F30D96"/>
    <w:rsid w:val="00F31013"/>
    <w:rsid w:val="00F3146B"/>
    <w:rsid w:val="00F3188A"/>
    <w:rsid w:val="00F31FCC"/>
    <w:rsid w:val="00F32214"/>
    <w:rsid w:val="00F325F2"/>
    <w:rsid w:val="00F3264C"/>
    <w:rsid w:val="00F32AE7"/>
    <w:rsid w:val="00F32D02"/>
    <w:rsid w:val="00F32FF3"/>
    <w:rsid w:val="00F33097"/>
    <w:rsid w:val="00F333DA"/>
    <w:rsid w:val="00F33608"/>
    <w:rsid w:val="00F336F9"/>
    <w:rsid w:val="00F33799"/>
    <w:rsid w:val="00F33987"/>
    <w:rsid w:val="00F33CFC"/>
    <w:rsid w:val="00F3431C"/>
    <w:rsid w:val="00F34508"/>
    <w:rsid w:val="00F34D05"/>
    <w:rsid w:val="00F34D63"/>
    <w:rsid w:val="00F3513D"/>
    <w:rsid w:val="00F35288"/>
    <w:rsid w:val="00F358C7"/>
    <w:rsid w:val="00F36088"/>
    <w:rsid w:val="00F363E3"/>
    <w:rsid w:val="00F3654E"/>
    <w:rsid w:val="00F3685D"/>
    <w:rsid w:val="00F3733B"/>
    <w:rsid w:val="00F37CED"/>
    <w:rsid w:val="00F40014"/>
    <w:rsid w:val="00F400D1"/>
    <w:rsid w:val="00F4019D"/>
    <w:rsid w:val="00F4023D"/>
    <w:rsid w:val="00F408AF"/>
    <w:rsid w:val="00F40C12"/>
    <w:rsid w:val="00F40D73"/>
    <w:rsid w:val="00F40EC5"/>
    <w:rsid w:val="00F4120B"/>
    <w:rsid w:val="00F4121E"/>
    <w:rsid w:val="00F41F42"/>
    <w:rsid w:val="00F41F4E"/>
    <w:rsid w:val="00F41F75"/>
    <w:rsid w:val="00F41FF3"/>
    <w:rsid w:val="00F42392"/>
    <w:rsid w:val="00F4285E"/>
    <w:rsid w:val="00F42D14"/>
    <w:rsid w:val="00F43388"/>
    <w:rsid w:val="00F43CFE"/>
    <w:rsid w:val="00F442E4"/>
    <w:rsid w:val="00F445E1"/>
    <w:rsid w:val="00F4476B"/>
    <w:rsid w:val="00F44827"/>
    <w:rsid w:val="00F44FCE"/>
    <w:rsid w:val="00F45688"/>
    <w:rsid w:val="00F45845"/>
    <w:rsid w:val="00F45ADB"/>
    <w:rsid w:val="00F45BDA"/>
    <w:rsid w:val="00F460C9"/>
    <w:rsid w:val="00F4621F"/>
    <w:rsid w:val="00F462D2"/>
    <w:rsid w:val="00F46692"/>
    <w:rsid w:val="00F469A2"/>
    <w:rsid w:val="00F469C4"/>
    <w:rsid w:val="00F47150"/>
    <w:rsid w:val="00F473FC"/>
    <w:rsid w:val="00F47644"/>
    <w:rsid w:val="00F476F1"/>
    <w:rsid w:val="00F47720"/>
    <w:rsid w:val="00F47E64"/>
    <w:rsid w:val="00F5031B"/>
    <w:rsid w:val="00F50AB3"/>
    <w:rsid w:val="00F50D79"/>
    <w:rsid w:val="00F50F12"/>
    <w:rsid w:val="00F513B9"/>
    <w:rsid w:val="00F51E92"/>
    <w:rsid w:val="00F51EC0"/>
    <w:rsid w:val="00F53026"/>
    <w:rsid w:val="00F530F9"/>
    <w:rsid w:val="00F536B4"/>
    <w:rsid w:val="00F53B94"/>
    <w:rsid w:val="00F53FAD"/>
    <w:rsid w:val="00F542C9"/>
    <w:rsid w:val="00F54482"/>
    <w:rsid w:val="00F54582"/>
    <w:rsid w:val="00F54728"/>
    <w:rsid w:val="00F547E2"/>
    <w:rsid w:val="00F54CE9"/>
    <w:rsid w:val="00F54F8B"/>
    <w:rsid w:val="00F5575B"/>
    <w:rsid w:val="00F55E1F"/>
    <w:rsid w:val="00F5625B"/>
    <w:rsid w:val="00F5629A"/>
    <w:rsid w:val="00F564E7"/>
    <w:rsid w:val="00F5666B"/>
    <w:rsid w:val="00F56AA9"/>
    <w:rsid w:val="00F57171"/>
    <w:rsid w:val="00F57217"/>
    <w:rsid w:val="00F57230"/>
    <w:rsid w:val="00F5734C"/>
    <w:rsid w:val="00F575A2"/>
    <w:rsid w:val="00F57633"/>
    <w:rsid w:val="00F57845"/>
    <w:rsid w:val="00F57B2B"/>
    <w:rsid w:val="00F57F75"/>
    <w:rsid w:val="00F6050C"/>
    <w:rsid w:val="00F60550"/>
    <w:rsid w:val="00F6088A"/>
    <w:rsid w:val="00F6095A"/>
    <w:rsid w:val="00F60A7D"/>
    <w:rsid w:val="00F61493"/>
    <w:rsid w:val="00F61F6C"/>
    <w:rsid w:val="00F6208E"/>
    <w:rsid w:val="00F6217B"/>
    <w:rsid w:val="00F621A6"/>
    <w:rsid w:val="00F62339"/>
    <w:rsid w:val="00F624E8"/>
    <w:rsid w:val="00F62A01"/>
    <w:rsid w:val="00F62DB7"/>
    <w:rsid w:val="00F62F06"/>
    <w:rsid w:val="00F634E4"/>
    <w:rsid w:val="00F63641"/>
    <w:rsid w:val="00F63F8A"/>
    <w:rsid w:val="00F6407A"/>
    <w:rsid w:val="00F64100"/>
    <w:rsid w:val="00F644EF"/>
    <w:rsid w:val="00F649BE"/>
    <w:rsid w:val="00F64B3C"/>
    <w:rsid w:val="00F64BBB"/>
    <w:rsid w:val="00F64E5D"/>
    <w:rsid w:val="00F65F99"/>
    <w:rsid w:val="00F660DA"/>
    <w:rsid w:val="00F661CA"/>
    <w:rsid w:val="00F6653A"/>
    <w:rsid w:val="00F66546"/>
    <w:rsid w:val="00F66652"/>
    <w:rsid w:val="00F66666"/>
    <w:rsid w:val="00F6680F"/>
    <w:rsid w:val="00F668E1"/>
    <w:rsid w:val="00F66C69"/>
    <w:rsid w:val="00F66D3A"/>
    <w:rsid w:val="00F66FAB"/>
    <w:rsid w:val="00F67A23"/>
    <w:rsid w:val="00F67B72"/>
    <w:rsid w:val="00F67D44"/>
    <w:rsid w:val="00F700CC"/>
    <w:rsid w:val="00F70212"/>
    <w:rsid w:val="00F70886"/>
    <w:rsid w:val="00F70F9A"/>
    <w:rsid w:val="00F71532"/>
    <w:rsid w:val="00F71603"/>
    <w:rsid w:val="00F71A98"/>
    <w:rsid w:val="00F71AC6"/>
    <w:rsid w:val="00F71D85"/>
    <w:rsid w:val="00F7242A"/>
    <w:rsid w:val="00F72646"/>
    <w:rsid w:val="00F72713"/>
    <w:rsid w:val="00F727D5"/>
    <w:rsid w:val="00F72856"/>
    <w:rsid w:val="00F72AE3"/>
    <w:rsid w:val="00F72C0F"/>
    <w:rsid w:val="00F72E15"/>
    <w:rsid w:val="00F72EB4"/>
    <w:rsid w:val="00F73238"/>
    <w:rsid w:val="00F738DC"/>
    <w:rsid w:val="00F73973"/>
    <w:rsid w:val="00F7409E"/>
    <w:rsid w:val="00F74A57"/>
    <w:rsid w:val="00F74C4E"/>
    <w:rsid w:val="00F74E8E"/>
    <w:rsid w:val="00F751F1"/>
    <w:rsid w:val="00F752F7"/>
    <w:rsid w:val="00F75A27"/>
    <w:rsid w:val="00F75C92"/>
    <w:rsid w:val="00F76498"/>
    <w:rsid w:val="00F764C4"/>
    <w:rsid w:val="00F765AA"/>
    <w:rsid w:val="00F7672A"/>
    <w:rsid w:val="00F76950"/>
    <w:rsid w:val="00F76A2D"/>
    <w:rsid w:val="00F76B4D"/>
    <w:rsid w:val="00F76C06"/>
    <w:rsid w:val="00F772EB"/>
    <w:rsid w:val="00F773C0"/>
    <w:rsid w:val="00F773E8"/>
    <w:rsid w:val="00F80126"/>
    <w:rsid w:val="00F801BA"/>
    <w:rsid w:val="00F8029D"/>
    <w:rsid w:val="00F807E9"/>
    <w:rsid w:val="00F8083E"/>
    <w:rsid w:val="00F80A13"/>
    <w:rsid w:val="00F80A30"/>
    <w:rsid w:val="00F80ECF"/>
    <w:rsid w:val="00F8102F"/>
    <w:rsid w:val="00F81460"/>
    <w:rsid w:val="00F818C7"/>
    <w:rsid w:val="00F819A4"/>
    <w:rsid w:val="00F81C42"/>
    <w:rsid w:val="00F81D33"/>
    <w:rsid w:val="00F82292"/>
    <w:rsid w:val="00F83140"/>
    <w:rsid w:val="00F837DC"/>
    <w:rsid w:val="00F83D0D"/>
    <w:rsid w:val="00F83F41"/>
    <w:rsid w:val="00F843A0"/>
    <w:rsid w:val="00F84430"/>
    <w:rsid w:val="00F84717"/>
    <w:rsid w:val="00F84F16"/>
    <w:rsid w:val="00F85221"/>
    <w:rsid w:val="00F854AE"/>
    <w:rsid w:val="00F85609"/>
    <w:rsid w:val="00F85795"/>
    <w:rsid w:val="00F858A6"/>
    <w:rsid w:val="00F85DCD"/>
    <w:rsid w:val="00F85ED5"/>
    <w:rsid w:val="00F863DB"/>
    <w:rsid w:val="00F868CA"/>
    <w:rsid w:val="00F86BE4"/>
    <w:rsid w:val="00F870EB"/>
    <w:rsid w:val="00F871A1"/>
    <w:rsid w:val="00F8736C"/>
    <w:rsid w:val="00F8738A"/>
    <w:rsid w:val="00F87552"/>
    <w:rsid w:val="00F87965"/>
    <w:rsid w:val="00F87C5D"/>
    <w:rsid w:val="00F900F2"/>
    <w:rsid w:val="00F906BD"/>
    <w:rsid w:val="00F90858"/>
    <w:rsid w:val="00F909BB"/>
    <w:rsid w:val="00F909E9"/>
    <w:rsid w:val="00F90B31"/>
    <w:rsid w:val="00F90F11"/>
    <w:rsid w:val="00F911C5"/>
    <w:rsid w:val="00F91270"/>
    <w:rsid w:val="00F91AD2"/>
    <w:rsid w:val="00F91B0D"/>
    <w:rsid w:val="00F91E6E"/>
    <w:rsid w:val="00F91EA9"/>
    <w:rsid w:val="00F91FE1"/>
    <w:rsid w:val="00F9260E"/>
    <w:rsid w:val="00F92993"/>
    <w:rsid w:val="00F930DA"/>
    <w:rsid w:val="00F9350C"/>
    <w:rsid w:val="00F93775"/>
    <w:rsid w:val="00F93EB1"/>
    <w:rsid w:val="00F940BF"/>
    <w:rsid w:val="00F94601"/>
    <w:rsid w:val="00F9483B"/>
    <w:rsid w:val="00F949AE"/>
    <w:rsid w:val="00F94DA9"/>
    <w:rsid w:val="00F9609B"/>
    <w:rsid w:val="00F9654F"/>
    <w:rsid w:val="00F96D69"/>
    <w:rsid w:val="00F9704A"/>
    <w:rsid w:val="00F97281"/>
    <w:rsid w:val="00F9743B"/>
    <w:rsid w:val="00F974B2"/>
    <w:rsid w:val="00F97577"/>
    <w:rsid w:val="00F97951"/>
    <w:rsid w:val="00F97BB3"/>
    <w:rsid w:val="00F97DB8"/>
    <w:rsid w:val="00FA0304"/>
    <w:rsid w:val="00FA0520"/>
    <w:rsid w:val="00FA0A81"/>
    <w:rsid w:val="00FA13D6"/>
    <w:rsid w:val="00FA1658"/>
    <w:rsid w:val="00FA1785"/>
    <w:rsid w:val="00FA17D1"/>
    <w:rsid w:val="00FA1C82"/>
    <w:rsid w:val="00FA1D75"/>
    <w:rsid w:val="00FA1DDC"/>
    <w:rsid w:val="00FA264D"/>
    <w:rsid w:val="00FA2728"/>
    <w:rsid w:val="00FA2793"/>
    <w:rsid w:val="00FA27B6"/>
    <w:rsid w:val="00FA29FE"/>
    <w:rsid w:val="00FA2A4C"/>
    <w:rsid w:val="00FA30B0"/>
    <w:rsid w:val="00FA401A"/>
    <w:rsid w:val="00FA4130"/>
    <w:rsid w:val="00FA4F96"/>
    <w:rsid w:val="00FA524B"/>
    <w:rsid w:val="00FA53AB"/>
    <w:rsid w:val="00FA54B9"/>
    <w:rsid w:val="00FA583A"/>
    <w:rsid w:val="00FA5FD1"/>
    <w:rsid w:val="00FA6411"/>
    <w:rsid w:val="00FA6788"/>
    <w:rsid w:val="00FA6CDE"/>
    <w:rsid w:val="00FA7798"/>
    <w:rsid w:val="00FA7DF3"/>
    <w:rsid w:val="00FA7EE3"/>
    <w:rsid w:val="00FB00D7"/>
    <w:rsid w:val="00FB023B"/>
    <w:rsid w:val="00FB036E"/>
    <w:rsid w:val="00FB04CB"/>
    <w:rsid w:val="00FB0903"/>
    <w:rsid w:val="00FB1E72"/>
    <w:rsid w:val="00FB2124"/>
    <w:rsid w:val="00FB21B1"/>
    <w:rsid w:val="00FB2BD8"/>
    <w:rsid w:val="00FB32DE"/>
    <w:rsid w:val="00FB3386"/>
    <w:rsid w:val="00FB344C"/>
    <w:rsid w:val="00FB36A8"/>
    <w:rsid w:val="00FB38B7"/>
    <w:rsid w:val="00FB392D"/>
    <w:rsid w:val="00FB3994"/>
    <w:rsid w:val="00FB3A4F"/>
    <w:rsid w:val="00FB3E42"/>
    <w:rsid w:val="00FB3F65"/>
    <w:rsid w:val="00FB48E1"/>
    <w:rsid w:val="00FB4953"/>
    <w:rsid w:val="00FB4C5C"/>
    <w:rsid w:val="00FB4E1A"/>
    <w:rsid w:val="00FB4FC5"/>
    <w:rsid w:val="00FB527A"/>
    <w:rsid w:val="00FB57CC"/>
    <w:rsid w:val="00FB638A"/>
    <w:rsid w:val="00FB68E7"/>
    <w:rsid w:val="00FB7231"/>
    <w:rsid w:val="00FB7BFF"/>
    <w:rsid w:val="00FB7C9E"/>
    <w:rsid w:val="00FB7FE7"/>
    <w:rsid w:val="00FC002B"/>
    <w:rsid w:val="00FC00AD"/>
    <w:rsid w:val="00FC0362"/>
    <w:rsid w:val="00FC0C5C"/>
    <w:rsid w:val="00FC0D52"/>
    <w:rsid w:val="00FC125A"/>
    <w:rsid w:val="00FC1769"/>
    <w:rsid w:val="00FC20AB"/>
    <w:rsid w:val="00FC2BB7"/>
    <w:rsid w:val="00FC2CEF"/>
    <w:rsid w:val="00FC2F72"/>
    <w:rsid w:val="00FC3015"/>
    <w:rsid w:val="00FC32B4"/>
    <w:rsid w:val="00FC32B6"/>
    <w:rsid w:val="00FC393B"/>
    <w:rsid w:val="00FC395A"/>
    <w:rsid w:val="00FC3DD8"/>
    <w:rsid w:val="00FC3E80"/>
    <w:rsid w:val="00FC3FEE"/>
    <w:rsid w:val="00FC435D"/>
    <w:rsid w:val="00FC43FF"/>
    <w:rsid w:val="00FC4717"/>
    <w:rsid w:val="00FC48C3"/>
    <w:rsid w:val="00FC49BE"/>
    <w:rsid w:val="00FC58C9"/>
    <w:rsid w:val="00FC5BEF"/>
    <w:rsid w:val="00FC5C41"/>
    <w:rsid w:val="00FC5D07"/>
    <w:rsid w:val="00FC5E6C"/>
    <w:rsid w:val="00FC6330"/>
    <w:rsid w:val="00FC6855"/>
    <w:rsid w:val="00FC7078"/>
    <w:rsid w:val="00FC759C"/>
    <w:rsid w:val="00FC7CDB"/>
    <w:rsid w:val="00FC7D42"/>
    <w:rsid w:val="00FD086E"/>
    <w:rsid w:val="00FD088A"/>
    <w:rsid w:val="00FD0DA6"/>
    <w:rsid w:val="00FD0EBE"/>
    <w:rsid w:val="00FD1700"/>
    <w:rsid w:val="00FD17AB"/>
    <w:rsid w:val="00FD188E"/>
    <w:rsid w:val="00FD18CD"/>
    <w:rsid w:val="00FD1AB6"/>
    <w:rsid w:val="00FD1B5B"/>
    <w:rsid w:val="00FD1BB6"/>
    <w:rsid w:val="00FD2099"/>
    <w:rsid w:val="00FD2471"/>
    <w:rsid w:val="00FD2AE2"/>
    <w:rsid w:val="00FD3054"/>
    <w:rsid w:val="00FD39A3"/>
    <w:rsid w:val="00FD3E84"/>
    <w:rsid w:val="00FD3FF7"/>
    <w:rsid w:val="00FD4151"/>
    <w:rsid w:val="00FD447D"/>
    <w:rsid w:val="00FD468B"/>
    <w:rsid w:val="00FD5910"/>
    <w:rsid w:val="00FD6194"/>
    <w:rsid w:val="00FD62A0"/>
    <w:rsid w:val="00FD69C5"/>
    <w:rsid w:val="00FD6DDF"/>
    <w:rsid w:val="00FD6F03"/>
    <w:rsid w:val="00FD74AF"/>
    <w:rsid w:val="00FD7823"/>
    <w:rsid w:val="00FD7969"/>
    <w:rsid w:val="00FD7F8E"/>
    <w:rsid w:val="00FE003E"/>
    <w:rsid w:val="00FE01AE"/>
    <w:rsid w:val="00FE02B7"/>
    <w:rsid w:val="00FE035C"/>
    <w:rsid w:val="00FE1572"/>
    <w:rsid w:val="00FE19BC"/>
    <w:rsid w:val="00FE1D6A"/>
    <w:rsid w:val="00FE2936"/>
    <w:rsid w:val="00FE293A"/>
    <w:rsid w:val="00FE2F94"/>
    <w:rsid w:val="00FE3605"/>
    <w:rsid w:val="00FE3655"/>
    <w:rsid w:val="00FE39F2"/>
    <w:rsid w:val="00FE3B6C"/>
    <w:rsid w:val="00FE3E0C"/>
    <w:rsid w:val="00FE4172"/>
    <w:rsid w:val="00FE44D4"/>
    <w:rsid w:val="00FE46ED"/>
    <w:rsid w:val="00FE46F9"/>
    <w:rsid w:val="00FE4901"/>
    <w:rsid w:val="00FE4C20"/>
    <w:rsid w:val="00FE4DF8"/>
    <w:rsid w:val="00FE5C89"/>
    <w:rsid w:val="00FE5DB1"/>
    <w:rsid w:val="00FE6708"/>
    <w:rsid w:val="00FE6930"/>
    <w:rsid w:val="00FE6A6E"/>
    <w:rsid w:val="00FE7137"/>
    <w:rsid w:val="00FE7EE1"/>
    <w:rsid w:val="00FF083A"/>
    <w:rsid w:val="00FF0B67"/>
    <w:rsid w:val="00FF0CEB"/>
    <w:rsid w:val="00FF0E79"/>
    <w:rsid w:val="00FF109F"/>
    <w:rsid w:val="00FF121E"/>
    <w:rsid w:val="00FF1A94"/>
    <w:rsid w:val="00FF1E1A"/>
    <w:rsid w:val="00FF24AE"/>
    <w:rsid w:val="00FF2B39"/>
    <w:rsid w:val="00FF2E5C"/>
    <w:rsid w:val="00FF2EC4"/>
    <w:rsid w:val="00FF30DE"/>
    <w:rsid w:val="00FF33C7"/>
    <w:rsid w:val="00FF3AC8"/>
    <w:rsid w:val="00FF3BE3"/>
    <w:rsid w:val="00FF3C9C"/>
    <w:rsid w:val="00FF3CD0"/>
    <w:rsid w:val="00FF3E05"/>
    <w:rsid w:val="00FF4228"/>
    <w:rsid w:val="00FF46A2"/>
    <w:rsid w:val="00FF4A21"/>
    <w:rsid w:val="00FF5338"/>
    <w:rsid w:val="00FF5543"/>
    <w:rsid w:val="00FF5D7E"/>
    <w:rsid w:val="00FF6144"/>
    <w:rsid w:val="00FF646B"/>
    <w:rsid w:val="00FF665D"/>
    <w:rsid w:val="00FF66FE"/>
    <w:rsid w:val="00FF685F"/>
    <w:rsid w:val="00FF68B0"/>
    <w:rsid w:val="00FF708C"/>
    <w:rsid w:val="00FF70DA"/>
    <w:rsid w:val="00FF7468"/>
    <w:rsid w:val="00FF7538"/>
    <w:rsid w:val="00FF756E"/>
    <w:rsid w:val="00FF7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039BD1"/>
  <w15:docId w15:val="{B9B23375-527A-43B4-87E5-BB10C877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lang w:val="fr-FR"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67"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6788"/>
    <w:pPr>
      <w:jc w:val="both"/>
    </w:pPr>
    <w:rPr>
      <w:rFonts w:ascii="Calibri" w:eastAsia="MS Mincho" w:hAnsi="Calibri" w:cs="Times New Roman"/>
      <w:sz w:val="22"/>
      <w:szCs w:val="24"/>
    </w:rPr>
  </w:style>
  <w:style w:type="paragraph" w:styleId="Titre10">
    <w:name w:val="heading 1"/>
    <w:aliases w:val="M-Titre 1,Titre 1.CHAP1,CHAP1,Annexe,NIVEAU 1,Titre 0,CHAPITRE,ARTICLE, ARTICLE  ,Titre 1 ,ITRE 1,§1.,chapitre,TITRE1,Chapitre,Chapitre1,Chapitre2,Chapitre3,Chapitre4,Chapitre5,Chapitre6,Chapitre7,alta,Titre 1  Car,Titre 1.CHAP1 Car,T1,Titre1,l1"/>
    <w:basedOn w:val="Normal"/>
    <w:next w:val="Normal"/>
    <w:link w:val="Titre1Car"/>
    <w:qFormat/>
    <w:rsid w:val="007C1C7D"/>
    <w:pPr>
      <w:numPr>
        <w:numId w:val="1"/>
      </w:numPr>
      <w:spacing w:after="120"/>
      <w:outlineLvl w:val="0"/>
    </w:pPr>
    <w:rPr>
      <w:b/>
      <w:caps/>
      <w:color w:val="003871"/>
      <w:sz w:val="26"/>
      <w:szCs w:val="26"/>
      <w:u w:val="single"/>
    </w:rPr>
  </w:style>
  <w:style w:type="paragraph" w:styleId="Titre20">
    <w:name w:val="heading 2"/>
    <w:aliases w:val="M-Titre 2,CHAP2,M-Titre2,M-Titre 2 Car,M-Titre 2 Car Car,M-Titre2 Car,CHAP2 Car,NIVEAU 2,titre 2,poste,M-Titre 2 Car + Petites majuscules + Non Pet...,Titre 2 Car Car Car Car Car Car Car,titre 2 Car,Titre2,altb,§1.1.,§1.1,altb Car,T2,B,h2,E2,A,2"/>
    <w:basedOn w:val="Titre10"/>
    <w:next w:val="Normal"/>
    <w:link w:val="Titre2Car"/>
    <w:qFormat/>
    <w:rsid w:val="007C1C7D"/>
    <w:pPr>
      <w:keepNext/>
      <w:keepLines/>
      <w:numPr>
        <w:ilvl w:val="1"/>
      </w:numPr>
      <w:tabs>
        <w:tab w:val="left" w:pos="1134"/>
      </w:tabs>
      <w:outlineLvl w:val="1"/>
    </w:pPr>
    <w:rPr>
      <w:rFonts w:eastAsia="MS Gothic"/>
      <w:bCs/>
      <w:color w:val="79B8E1"/>
      <w:sz w:val="24"/>
      <w:szCs w:val="28"/>
    </w:rPr>
  </w:style>
  <w:style w:type="paragraph" w:styleId="Titre30">
    <w:name w:val="heading 3"/>
    <w:aliases w:val="M-Titre 3,M-Titre 3 OPAC,CHAP3,CHAP3 Car,h3,l3,NIVEAU 3,CHAP3 Car Car,Article,M-Titre 3 OPAC + Crénage 14 pt,CHAP3 Car + Non Gras,Gauche,Avant : 6 pt,Après : 0...,M-Titre 3 OPAC + Crénage 14 pt +,Corps de texte 3 + Gauche :  42 pt,Apr......,T3,C"/>
    <w:basedOn w:val="Titre20"/>
    <w:next w:val="Normal"/>
    <w:link w:val="Titre3Car"/>
    <w:qFormat/>
    <w:rsid w:val="0099579B"/>
    <w:pPr>
      <w:numPr>
        <w:ilvl w:val="2"/>
      </w:numPr>
      <w:outlineLvl w:val="2"/>
    </w:pPr>
    <w:rPr>
      <w:caps w:val="0"/>
      <w:smallCaps/>
      <w:color w:val="auto"/>
      <w:sz w:val="20"/>
      <w:szCs w:val="20"/>
    </w:rPr>
  </w:style>
  <w:style w:type="paragraph" w:styleId="Titre4">
    <w:name w:val="heading 4"/>
    <w:aliases w:val="M-Titre 4,heading 4,M-Titre 4 OPAC,CHAP4,M-Titre 4 a,M-Titre 4 Car,CHAP4 Car,M-Titre 4 OPAC Car,Titre-perso 4,Lib sous article,M-Titre...,heading 4 Car,M-Titre... Car,M-Titre 4 Car + Gras,Petites maj...,T4,§1.1.1.1.,NIV4,Sous-Section,Titre4,altv"/>
    <w:basedOn w:val="Titre30"/>
    <w:next w:val="Normal"/>
    <w:link w:val="Titre4Car"/>
    <w:qFormat/>
    <w:rsid w:val="0099579B"/>
    <w:pPr>
      <w:numPr>
        <w:ilvl w:val="3"/>
      </w:numPr>
      <w:tabs>
        <w:tab w:val="left" w:pos="1276"/>
      </w:tabs>
      <w:outlineLvl w:val="3"/>
    </w:pPr>
    <w:rPr>
      <w:rFonts w:eastAsia="MS Mincho"/>
      <w:b w:val="0"/>
      <w:caps/>
      <w:smallCaps w:val="0"/>
    </w:rPr>
  </w:style>
  <w:style w:type="paragraph" w:styleId="Titre5">
    <w:name w:val="heading 5"/>
    <w:aliases w:val="M-Titre 5,M-Titre5,Titre LOT,M-Titre5 + Gauche + Gauche + Gauche,M-Titre5 + Times New Roman,10 pt,Souligné en pointillé,T5,Titre5,altN,I.1.1.1.1.,Titre 5 miniscules,heading 5,norm2,Titre5 Car Car,Titre 5 E &amp; M,E5,R2M_Titre5_CCTP,R2M_Titre 5,H5,E"/>
    <w:basedOn w:val="Titre4"/>
    <w:next w:val="Normal"/>
    <w:link w:val="Titre5Car"/>
    <w:qFormat/>
    <w:rsid w:val="0099579B"/>
    <w:pPr>
      <w:numPr>
        <w:ilvl w:val="4"/>
      </w:numPr>
      <w:tabs>
        <w:tab w:val="clear" w:pos="1134"/>
        <w:tab w:val="clear" w:pos="1276"/>
      </w:tabs>
      <w:ind w:left="1418" w:hanging="1418"/>
      <w:outlineLvl w:val="4"/>
    </w:pPr>
    <w:rPr>
      <w:caps w:val="0"/>
      <w:smallCaps/>
    </w:rPr>
  </w:style>
  <w:style w:type="paragraph" w:styleId="Titre6">
    <w:name w:val="heading 6"/>
    <w:aliases w:val="Titre 6 Car Car Car Car Car Car Car Car Car,Titre 6 Car Car Car Car Car Car Car Car,E6,Tit 6,Titre 6 Gen,Titre 6 Car Car,Titre de chapitre,S/S/S/S/S Chapitre"/>
    <w:basedOn w:val="Normal"/>
    <w:next w:val="Normal"/>
    <w:link w:val="Titre6Car"/>
    <w:unhideWhenUsed/>
    <w:qFormat/>
    <w:rsid w:val="007C1C7D"/>
    <w:pPr>
      <w:keepNext/>
      <w:keepLines/>
      <w:numPr>
        <w:ilvl w:val="5"/>
        <w:numId w:val="2"/>
      </w:numPr>
      <w:spacing w:after="120"/>
      <w:ind w:left="1559" w:hanging="1559"/>
      <w:outlineLvl w:val="5"/>
    </w:pPr>
    <w:rPr>
      <w:rFonts w:eastAsiaTheme="majorEastAsia" w:cstheme="majorBidi"/>
      <w:i/>
      <w:iCs/>
    </w:rPr>
  </w:style>
  <w:style w:type="paragraph" w:styleId="Titre7">
    <w:name w:val="heading 7"/>
    <w:aliases w:val="-Puce,E7"/>
    <w:basedOn w:val="Normal"/>
    <w:next w:val="Normal"/>
    <w:link w:val="Titre7Car"/>
    <w:unhideWhenUsed/>
    <w:qFormat/>
    <w:rsid w:val="00C51A4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C51A41"/>
    <w:pPr>
      <w:keepNext/>
      <w:keepLines/>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C51A4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Titre 1.CHAP1 Car1,CHAP1 Car,Annexe Car,NIVEAU 1 Car,Titre 0 Car,CHAPITRE Car,ARTICLE Car, ARTICLE   Car,Titre 1  Car1,ITRE 1 Car,§1. Car,chapitre Car,TITRE1 Car,Chapitre Car,Chapitre1 Car,Chapitre2 Car,Chapitre3 Car,alta Car"/>
    <w:link w:val="Titre10"/>
    <w:rsid w:val="007C1C7D"/>
    <w:rPr>
      <w:rFonts w:ascii="Calibri" w:eastAsia="MS Mincho" w:hAnsi="Calibri" w:cs="Times New Roman"/>
      <w:b/>
      <w:caps/>
      <w:color w:val="003871"/>
      <w:sz w:val="26"/>
      <w:szCs w:val="26"/>
      <w:u w:val="single"/>
    </w:rPr>
  </w:style>
  <w:style w:type="character" w:customStyle="1" w:styleId="Titre2Car">
    <w:name w:val="Titre 2 Car"/>
    <w:aliases w:val="M-Titre 2 Car1,CHAP2 Car1,M-Titre2 Car1,M-Titre 2 Car Car1,M-Titre 2 Car Car Car,M-Titre2 Car Car,CHAP2 Car Car,NIVEAU 2 Car,titre 2 Car1,poste Car,M-Titre 2 Car + Petites majuscules + Non Pet... Car,Titre 2 Car Car Car Car Car Car Car Car"/>
    <w:link w:val="Titre20"/>
    <w:rsid w:val="007C1C7D"/>
    <w:rPr>
      <w:rFonts w:ascii="Calibri" w:eastAsia="MS Gothic" w:hAnsi="Calibri" w:cs="Times New Roman"/>
      <w:b/>
      <w:bCs/>
      <w:caps/>
      <w:color w:val="79B8E1"/>
      <w:sz w:val="24"/>
      <w:szCs w:val="28"/>
      <w:u w:val="single"/>
    </w:rPr>
  </w:style>
  <w:style w:type="character" w:customStyle="1" w:styleId="Titre3Car">
    <w:name w:val="Titre 3 Car"/>
    <w:aliases w:val="M-Titre 3 Car,M-Titre 3 OPAC Car,CHAP3 Car1,CHAP3 Car Car1,h3 Car,l3 Car,NIVEAU 3 Car,CHAP3 Car Car Car,Article Car,M-Titre 3 OPAC + Crénage 14 pt Car,CHAP3 Car + Non Gras Car,Gauche Car,Avant : 6 pt Car,Après : 0... Car,Apr...... Car,T3 Car"/>
    <w:link w:val="Titre30"/>
    <w:rsid w:val="0099579B"/>
    <w:rPr>
      <w:rFonts w:ascii="Calibri" w:eastAsia="MS Gothic" w:hAnsi="Calibri" w:cs="Times New Roman"/>
      <w:b/>
      <w:bCs/>
      <w:smallCaps/>
      <w:u w:val="single"/>
    </w:rPr>
  </w:style>
  <w:style w:type="character" w:customStyle="1" w:styleId="Titre4Car">
    <w:name w:val="Titre 4 Car"/>
    <w:aliases w:val="M-Titre 4 Car1,heading 4 Car1,M-Titre 4 OPAC Car1,CHAP4 Car1,M-Titre 4 a Car,M-Titre 4 Car Car,CHAP4 Car Car,M-Titre 4 OPAC Car Car,Titre-perso 4 Car,Lib sous article Car,M-Titre... Car1,heading 4 Car Car,M-Titre... Car Car,T4 Car,NIV4 Car"/>
    <w:link w:val="Titre4"/>
    <w:rsid w:val="0099579B"/>
    <w:rPr>
      <w:rFonts w:ascii="Calibri" w:eastAsia="MS Mincho" w:hAnsi="Calibri" w:cs="Times New Roman"/>
      <w:bCs/>
      <w:caps/>
      <w:u w:val="single"/>
    </w:rPr>
  </w:style>
  <w:style w:type="character" w:customStyle="1" w:styleId="Titre5Car">
    <w:name w:val="Titre 5 Car"/>
    <w:aliases w:val="M-Titre 5 Car,M-Titre5 Car,Titre LOT Car,M-Titre5 + Gauche + Gauche + Gauche Car,M-Titre5 + Times New Roman Car,10 pt Car,Souligné en pointillé Car,T5 Car,Titre5 Car,altN Car,I.1.1.1.1. Car,Titre 5 miniscules Car,heading 5 Car,norm2 Car"/>
    <w:link w:val="Titre5"/>
    <w:rsid w:val="0099579B"/>
    <w:rPr>
      <w:rFonts w:ascii="Calibri" w:eastAsia="MS Mincho" w:hAnsi="Calibri" w:cs="Times New Roman"/>
      <w:bCs/>
      <w:smallCaps/>
      <w:u w:val="single"/>
    </w:rPr>
  </w:style>
  <w:style w:type="character" w:customStyle="1" w:styleId="Titre6Car">
    <w:name w:val="Titre 6 Car"/>
    <w:aliases w:val="Titre 6 Car Car Car Car Car Car Car Car Car Car,Titre 6 Car Car Car Car Car Car Car Car Car1,E6 Car,Tit 6 Car,Titre 6 Gen Car,Titre 6 Car Car Car,Titre de chapitre Car,S/S/S/S/S Chapitre Car"/>
    <w:basedOn w:val="Policepardfaut"/>
    <w:link w:val="Titre6"/>
    <w:rsid w:val="007C1C7D"/>
    <w:rPr>
      <w:rFonts w:ascii="Calibri" w:eastAsiaTheme="majorEastAsia" w:hAnsi="Calibri" w:cstheme="majorBidi"/>
      <w:i/>
      <w:iCs/>
      <w:sz w:val="22"/>
      <w:szCs w:val="24"/>
    </w:rPr>
  </w:style>
  <w:style w:type="character" w:styleId="Marquedecommentaire">
    <w:name w:val="annotation reference"/>
    <w:basedOn w:val="Policepardfaut"/>
    <w:unhideWhenUsed/>
    <w:rsid w:val="0032706B"/>
    <w:rPr>
      <w:sz w:val="16"/>
      <w:szCs w:val="16"/>
    </w:rPr>
  </w:style>
  <w:style w:type="paragraph" w:styleId="Paragraphedeliste">
    <w:name w:val="List Paragraph"/>
    <w:aliases w:val="TP Liste,Paragraphe de liste num,Paragraphe de liste 1,Listes,tiret normal,Titre 9 Liste 1,Paragraphe puces,Avec puces"/>
    <w:basedOn w:val="Normal"/>
    <w:link w:val="ParagraphedelisteCar"/>
    <w:uiPriority w:val="34"/>
    <w:qFormat/>
    <w:rsid w:val="0023041F"/>
    <w:pPr>
      <w:ind w:left="720"/>
      <w:contextualSpacing/>
    </w:pPr>
  </w:style>
  <w:style w:type="character" w:styleId="Rfrencelgre">
    <w:name w:val="Subtle Reference"/>
    <w:uiPriority w:val="67"/>
    <w:qFormat/>
    <w:rsid w:val="00825511"/>
    <w:rPr>
      <w:color w:val="595959" w:themeColor="text1" w:themeTint="A6"/>
      <w:sz w:val="16"/>
      <w:szCs w:val="16"/>
    </w:rPr>
  </w:style>
  <w:style w:type="character" w:customStyle="1" w:styleId="En-tteCar">
    <w:name w:val="En-tête Car"/>
    <w:aliases w:val="En-tête111 Car,En-tête Car211 Car,En-tête Gen Car Car111 Car,En-tête Gen211 Car,En-tête Car Car Car311 Car,En-tête Gen Car Car Car Car Car211 Car,En-tête Car Car Car Car211 Car,En-tête Car Car11 Car,En-tête Gen1 Car,En-tête Car Car Car1 Car"/>
    <w:basedOn w:val="Policepardfaut"/>
    <w:link w:val="En-tte"/>
    <w:rsid w:val="001E3652"/>
    <w:rPr>
      <w:lang w:eastAsia="zh-CN"/>
    </w:rPr>
  </w:style>
  <w:style w:type="paragraph" w:styleId="En-tte">
    <w:name w:val="header"/>
    <w:aliases w:val="En-tête111,En-tête Car211,En-tête Gen Car Car111,En-tête Gen211,En-tête Car Car Car311,En-tête Gen Car Car Car Car Car211,En-tête Car Car Car Car211,En-tête Car Car11,En-tête Gen1,En-tête Car Car Car1,En-tête Gen Car Car Car Car Car,En-tête Gen"/>
    <w:basedOn w:val="Normal"/>
    <w:link w:val="En-tteCar"/>
    <w:rsid w:val="001E3652"/>
    <w:pPr>
      <w:tabs>
        <w:tab w:val="center" w:pos="4536"/>
        <w:tab w:val="right" w:pos="9072"/>
      </w:tabs>
      <w:overflowPunct w:val="0"/>
      <w:autoSpaceDE w:val="0"/>
      <w:autoSpaceDN w:val="0"/>
      <w:adjustRightInd w:val="0"/>
    </w:pPr>
    <w:rPr>
      <w:rFonts w:ascii="Verdana" w:eastAsiaTheme="minorHAnsi" w:hAnsi="Verdana" w:cstheme="minorBidi"/>
      <w:sz w:val="20"/>
      <w:szCs w:val="20"/>
      <w:lang w:eastAsia="zh-CN"/>
    </w:rPr>
  </w:style>
  <w:style w:type="character" w:customStyle="1" w:styleId="En-tteCar1">
    <w:name w:val="En-tête Car1"/>
    <w:aliases w:val="En-tête Gen Car,En-tête Car Car Car Car1,En-tête Car Car1,En-tête Gen Car Car Car Car Car Car,En-tête Car Car Car Car Car,En-tête1 Car,En-tête Car2 Car,En-tête Gen Car Car1 Car,En-tête Gen2 Car,En-tête Car Car Car3 Car"/>
    <w:basedOn w:val="Policepardfaut"/>
    <w:rsid w:val="001E3652"/>
    <w:rPr>
      <w:rFonts w:ascii="Calibri" w:eastAsia="MS Mincho" w:hAnsi="Calibri" w:cs="Times New Roman"/>
      <w:sz w:val="22"/>
      <w:szCs w:val="24"/>
    </w:rPr>
  </w:style>
  <w:style w:type="character" w:styleId="lev">
    <w:name w:val="Strong"/>
    <w:aliases w:val="Localisa"/>
    <w:basedOn w:val="Policepardfaut"/>
    <w:uiPriority w:val="22"/>
    <w:qFormat/>
    <w:rsid w:val="00E436C3"/>
    <w:rPr>
      <w:b/>
      <w:bCs/>
      <w:i/>
      <w:sz w:val="24"/>
    </w:rPr>
  </w:style>
  <w:style w:type="table" w:styleId="Grilledutableau">
    <w:name w:val="Table Grid"/>
    <w:basedOn w:val="TableauNormal"/>
    <w:rsid w:val="0002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90749"/>
    <w:rPr>
      <w:rFonts w:ascii="Tahoma" w:hAnsi="Tahoma" w:cs="Tahoma"/>
      <w:sz w:val="16"/>
      <w:szCs w:val="16"/>
    </w:rPr>
  </w:style>
  <w:style w:type="character" w:customStyle="1" w:styleId="TextedebullesCar">
    <w:name w:val="Texte de bulles Car"/>
    <w:basedOn w:val="Policepardfaut"/>
    <w:link w:val="Textedebulles"/>
    <w:uiPriority w:val="99"/>
    <w:semiHidden/>
    <w:rsid w:val="00490749"/>
    <w:rPr>
      <w:rFonts w:ascii="Tahoma" w:eastAsiaTheme="minorEastAsia" w:hAnsi="Tahoma" w:cs="Tahoma"/>
      <w:sz w:val="16"/>
      <w:szCs w:val="16"/>
      <w:lang w:bidi="en-US"/>
    </w:rPr>
  </w:style>
  <w:style w:type="character" w:customStyle="1" w:styleId="Titre7Car">
    <w:name w:val="Titre 7 Car"/>
    <w:aliases w:val="-Puce Car,E7 Car"/>
    <w:basedOn w:val="Policepardfaut"/>
    <w:link w:val="Titre7"/>
    <w:uiPriority w:val="9"/>
    <w:rsid w:val="00C51A41"/>
    <w:rPr>
      <w:rFonts w:asciiTheme="majorHAnsi" w:eastAsiaTheme="majorEastAsia" w:hAnsiTheme="majorHAnsi" w:cstheme="majorBidi"/>
      <w:i/>
      <w:iCs/>
      <w:color w:val="404040" w:themeColor="text1" w:themeTint="BF"/>
      <w:szCs w:val="24"/>
    </w:rPr>
  </w:style>
  <w:style w:type="paragraph" w:styleId="TM1">
    <w:name w:val="toc 1"/>
    <w:basedOn w:val="Normal"/>
    <w:next w:val="TM2"/>
    <w:autoRedefine/>
    <w:uiPriority w:val="39"/>
    <w:unhideWhenUsed/>
    <w:qFormat/>
    <w:rsid w:val="00F72EB4"/>
    <w:pPr>
      <w:tabs>
        <w:tab w:val="left" w:pos="851"/>
        <w:tab w:val="right" w:pos="10206"/>
      </w:tabs>
      <w:spacing w:before="240" w:after="120"/>
    </w:pPr>
    <w:rPr>
      <w:b/>
      <w:caps/>
      <w:noProof/>
    </w:rPr>
  </w:style>
  <w:style w:type="character" w:customStyle="1" w:styleId="Titre8Car">
    <w:name w:val="Titre 8 Car"/>
    <w:basedOn w:val="Policepardfaut"/>
    <w:link w:val="Titre8"/>
    <w:uiPriority w:val="9"/>
    <w:rsid w:val="00C51A4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uiPriority w:val="9"/>
    <w:rsid w:val="00C51A41"/>
    <w:rPr>
      <w:rFonts w:asciiTheme="majorHAnsi" w:eastAsiaTheme="majorEastAsia" w:hAnsiTheme="majorHAnsi" w:cstheme="majorBidi"/>
      <w:i/>
      <w:iCs/>
      <w:color w:val="404040" w:themeColor="text1" w:themeTint="BF"/>
    </w:rPr>
  </w:style>
  <w:style w:type="paragraph" w:styleId="TM2">
    <w:name w:val="toc 2"/>
    <w:basedOn w:val="TM1"/>
    <w:next w:val="TM3"/>
    <w:autoRedefine/>
    <w:uiPriority w:val="39"/>
    <w:unhideWhenUsed/>
    <w:qFormat/>
    <w:rsid w:val="00DC3A62"/>
    <w:pPr>
      <w:tabs>
        <w:tab w:val="clear" w:pos="851"/>
        <w:tab w:val="left" w:pos="993"/>
      </w:tabs>
      <w:spacing w:before="0" w:after="0"/>
      <w:ind w:left="284"/>
    </w:pPr>
    <w:rPr>
      <w:sz w:val="20"/>
    </w:rPr>
  </w:style>
  <w:style w:type="paragraph" w:styleId="TM3">
    <w:name w:val="toc 3"/>
    <w:basedOn w:val="Normal"/>
    <w:next w:val="Normal"/>
    <w:autoRedefine/>
    <w:uiPriority w:val="39"/>
    <w:unhideWhenUsed/>
    <w:qFormat/>
    <w:rsid w:val="00DC3A62"/>
    <w:pPr>
      <w:tabs>
        <w:tab w:val="left" w:pos="1701"/>
        <w:tab w:val="right" w:pos="10206"/>
      </w:tabs>
      <w:ind w:left="851"/>
    </w:pPr>
    <w:rPr>
      <w:b/>
      <w:smallCaps/>
      <w:noProof/>
      <w:sz w:val="18"/>
    </w:rPr>
  </w:style>
  <w:style w:type="paragraph" w:styleId="TM4">
    <w:name w:val="toc 4"/>
    <w:basedOn w:val="Normal"/>
    <w:next w:val="Normal"/>
    <w:autoRedefine/>
    <w:uiPriority w:val="39"/>
    <w:unhideWhenUsed/>
    <w:qFormat/>
    <w:rsid w:val="00AF283D"/>
    <w:pPr>
      <w:tabs>
        <w:tab w:val="left" w:pos="2410"/>
        <w:tab w:val="left" w:pos="2694"/>
        <w:tab w:val="right" w:pos="10206"/>
      </w:tabs>
      <w:ind w:left="1418"/>
    </w:pPr>
    <w:rPr>
      <w:caps/>
      <w:noProof/>
      <w:sz w:val="18"/>
    </w:rPr>
  </w:style>
  <w:style w:type="paragraph" w:styleId="TM5">
    <w:name w:val="toc 5"/>
    <w:basedOn w:val="Normal"/>
    <w:next w:val="Normal"/>
    <w:autoRedefine/>
    <w:uiPriority w:val="39"/>
    <w:unhideWhenUsed/>
    <w:qFormat/>
    <w:rsid w:val="00AF283D"/>
    <w:pPr>
      <w:tabs>
        <w:tab w:val="left" w:pos="3119"/>
        <w:tab w:val="right" w:pos="10206"/>
      </w:tabs>
      <w:ind w:left="1985"/>
    </w:pPr>
    <w:rPr>
      <w:smallCaps/>
      <w:noProof/>
      <w:sz w:val="18"/>
    </w:rPr>
  </w:style>
  <w:style w:type="paragraph" w:styleId="TM6">
    <w:name w:val="toc 6"/>
    <w:basedOn w:val="Normal"/>
    <w:next w:val="Normal"/>
    <w:autoRedefine/>
    <w:uiPriority w:val="39"/>
    <w:unhideWhenUsed/>
    <w:qFormat/>
    <w:rsid w:val="00DC3A62"/>
    <w:pPr>
      <w:tabs>
        <w:tab w:val="left" w:pos="3828"/>
        <w:tab w:val="right" w:pos="10206"/>
      </w:tabs>
      <w:ind w:left="2410"/>
    </w:pPr>
    <w:rPr>
      <w:i/>
      <w:noProof/>
      <w:sz w:val="18"/>
    </w:rPr>
  </w:style>
  <w:style w:type="paragraph" w:styleId="Explorateurdedocuments">
    <w:name w:val="Document Map"/>
    <w:basedOn w:val="Normal"/>
    <w:link w:val="ExplorateurdedocumentsCar"/>
    <w:uiPriority w:val="99"/>
    <w:semiHidden/>
    <w:unhideWhenUsed/>
    <w:rsid w:val="00C36B44"/>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36B44"/>
    <w:rPr>
      <w:rFonts w:ascii="Tahoma" w:eastAsia="MS Mincho" w:hAnsi="Tahoma" w:cs="Tahoma"/>
      <w:sz w:val="16"/>
      <w:szCs w:val="16"/>
    </w:rPr>
  </w:style>
  <w:style w:type="character" w:styleId="Titredulivre">
    <w:name w:val="Book Title"/>
    <w:basedOn w:val="Policepardfaut"/>
    <w:uiPriority w:val="33"/>
    <w:qFormat/>
    <w:rsid w:val="00E436C3"/>
    <w:rPr>
      <w:b/>
      <w:bCs/>
      <w:smallCaps/>
      <w:spacing w:val="5"/>
      <w:sz w:val="22"/>
      <w:szCs w:val="22"/>
    </w:rPr>
  </w:style>
  <w:style w:type="paragraph" w:styleId="Objetducommentaire">
    <w:name w:val="annotation subject"/>
    <w:basedOn w:val="Normal"/>
    <w:link w:val="ObjetducommentaireCar"/>
    <w:uiPriority w:val="99"/>
    <w:semiHidden/>
    <w:unhideWhenUsed/>
    <w:rsid w:val="00E9383D"/>
    <w:rPr>
      <w:b/>
      <w:bCs/>
      <w:sz w:val="20"/>
      <w:szCs w:val="20"/>
    </w:rPr>
  </w:style>
  <w:style w:type="character" w:customStyle="1" w:styleId="ObjetducommentaireCar">
    <w:name w:val="Objet du commentaire Car"/>
    <w:basedOn w:val="Policepardfaut"/>
    <w:link w:val="Objetducommentaire"/>
    <w:uiPriority w:val="99"/>
    <w:semiHidden/>
    <w:rsid w:val="00E9383D"/>
    <w:rPr>
      <w:rFonts w:ascii="Calibri" w:eastAsia="MS Mincho" w:hAnsi="Calibri" w:cs="Times New Roman"/>
      <w:b/>
      <w:bCs/>
      <w:lang w:eastAsia="fr-FR"/>
    </w:rPr>
  </w:style>
  <w:style w:type="paragraph" w:styleId="TM7">
    <w:name w:val="toc 7"/>
    <w:basedOn w:val="Normal"/>
    <w:next w:val="Normal"/>
    <w:uiPriority w:val="39"/>
    <w:rsid w:val="006E31CE"/>
    <w:pPr>
      <w:tabs>
        <w:tab w:val="right" w:pos="10199"/>
      </w:tabs>
      <w:overflowPunct w:val="0"/>
      <w:autoSpaceDE w:val="0"/>
      <w:autoSpaceDN w:val="0"/>
      <w:adjustRightInd w:val="0"/>
      <w:ind w:left="1440"/>
      <w:textAlignment w:val="baseline"/>
    </w:pPr>
    <w:rPr>
      <w:rFonts w:ascii="Times New Roman" w:eastAsia="Times New Roman" w:hAnsi="Times New Roman"/>
      <w:szCs w:val="22"/>
      <w:lang w:eastAsia="fr-FR"/>
    </w:rPr>
  </w:style>
  <w:style w:type="paragraph" w:styleId="TM8">
    <w:name w:val="toc 8"/>
    <w:basedOn w:val="Normal"/>
    <w:next w:val="Normal"/>
    <w:uiPriority w:val="39"/>
    <w:rsid w:val="006E31CE"/>
    <w:pPr>
      <w:tabs>
        <w:tab w:val="right" w:pos="10199"/>
      </w:tabs>
      <w:overflowPunct w:val="0"/>
      <w:autoSpaceDE w:val="0"/>
      <w:autoSpaceDN w:val="0"/>
      <w:adjustRightInd w:val="0"/>
      <w:ind w:left="1680"/>
      <w:textAlignment w:val="baseline"/>
    </w:pPr>
    <w:rPr>
      <w:rFonts w:ascii="Times New Roman" w:eastAsia="Times New Roman" w:hAnsi="Times New Roman"/>
      <w:szCs w:val="22"/>
      <w:lang w:eastAsia="fr-FR"/>
    </w:rPr>
  </w:style>
  <w:style w:type="paragraph" w:styleId="TM9">
    <w:name w:val="toc 9"/>
    <w:basedOn w:val="Normal"/>
    <w:next w:val="Normal"/>
    <w:uiPriority w:val="39"/>
    <w:rsid w:val="006E31CE"/>
    <w:pPr>
      <w:tabs>
        <w:tab w:val="right" w:pos="10199"/>
      </w:tabs>
      <w:overflowPunct w:val="0"/>
      <w:autoSpaceDE w:val="0"/>
      <w:autoSpaceDN w:val="0"/>
      <w:adjustRightInd w:val="0"/>
      <w:ind w:left="1920"/>
      <w:textAlignment w:val="baseline"/>
    </w:pPr>
    <w:rPr>
      <w:rFonts w:ascii="Times New Roman" w:eastAsia="Times New Roman" w:hAnsi="Times New Roman"/>
      <w:szCs w:val="22"/>
      <w:lang w:eastAsia="fr-FR"/>
    </w:rPr>
  </w:style>
  <w:style w:type="paragraph" w:styleId="Index1">
    <w:name w:val="index 1"/>
    <w:basedOn w:val="Normal"/>
    <w:next w:val="Normal"/>
    <w:autoRedefine/>
    <w:uiPriority w:val="99"/>
    <w:semiHidden/>
    <w:rsid w:val="006E31CE"/>
    <w:pPr>
      <w:numPr>
        <w:numId w:val="8"/>
      </w:numPr>
    </w:pPr>
    <w:rPr>
      <w:rFonts w:ascii="Times New Roman" w:eastAsia="Times New Roman" w:hAnsi="Times New Roman"/>
      <w:sz w:val="24"/>
      <w:szCs w:val="20"/>
      <w:lang w:eastAsia="fr-FR"/>
    </w:rPr>
  </w:style>
  <w:style w:type="paragraph" w:customStyle="1" w:styleId="Corpsdetexte1">
    <w:name w:val="Corps de texte 1"/>
    <w:basedOn w:val="Normal"/>
    <w:semiHidden/>
    <w:rsid w:val="006E31CE"/>
    <w:rPr>
      <w:rFonts w:ascii="Times New Roman" w:eastAsia="Times New Roman" w:hAnsi="Times New Roman"/>
      <w:szCs w:val="22"/>
      <w:lang w:eastAsia="fr-FR"/>
    </w:rPr>
  </w:style>
  <w:style w:type="numbering" w:styleId="111111">
    <w:name w:val="Outline List 2"/>
    <w:basedOn w:val="Aucuneliste"/>
    <w:semiHidden/>
    <w:rsid w:val="006E31CE"/>
    <w:pPr>
      <w:numPr>
        <w:numId w:val="3"/>
      </w:numPr>
    </w:pPr>
  </w:style>
  <w:style w:type="numbering" w:styleId="1ai">
    <w:name w:val="Outline List 1"/>
    <w:basedOn w:val="Aucuneliste"/>
    <w:uiPriority w:val="99"/>
    <w:semiHidden/>
    <w:rsid w:val="006E31CE"/>
    <w:pPr>
      <w:numPr>
        <w:numId w:val="4"/>
      </w:numPr>
    </w:pPr>
  </w:style>
  <w:style w:type="character" w:styleId="AcronymeHTML">
    <w:name w:val="HTML Acronym"/>
    <w:basedOn w:val="Policepardfaut"/>
    <w:semiHidden/>
    <w:rsid w:val="006E31CE"/>
  </w:style>
  <w:style w:type="paragraph" w:styleId="Adressedestinataire">
    <w:name w:val="envelope address"/>
    <w:basedOn w:val="Normal"/>
    <w:uiPriority w:val="99"/>
    <w:semiHidden/>
    <w:rsid w:val="006E31CE"/>
    <w:pPr>
      <w:framePr w:w="7938" w:h="1985" w:hRule="exact" w:hSpace="141" w:wrap="auto" w:hAnchor="page" w:xAlign="center" w:yAlign="bottom"/>
      <w:ind w:left="2835"/>
    </w:pPr>
    <w:rPr>
      <w:rFonts w:ascii="Arial" w:eastAsia="Times New Roman" w:hAnsi="Arial" w:cs="Arial"/>
      <w:sz w:val="24"/>
      <w:lang w:eastAsia="fr-FR"/>
    </w:rPr>
  </w:style>
  <w:style w:type="paragraph" w:styleId="Adresseexpditeur">
    <w:name w:val="envelope return"/>
    <w:basedOn w:val="Normal"/>
    <w:semiHidden/>
    <w:rsid w:val="006E31CE"/>
    <w:rPr>
      <w:rFonts w:ascii="Arial" w:eastAsia="Times New Roman" w:hAnsi="Arial" w:cs="Arial"/>
      <w:sz w:val="20"/>
      <w:szCs w:val="20"/>
      <w:lang w:eastAsia="fr-FR"/>
    </w:rPr>
  </w:style>
  <w:style w:type="paragraph" w:styleId="AdresseHTML">
    <w:name w:val="HTML Address"/>
    <w:basedOn w:val="Normal"/>
    <w:link w:val="AdresseHTMLCar"/>
    <w:semiHidden/>
    <w:rsid w:val="006E31CE"/>
    <w:rPr>
      <w:rFonts w:ascii="Times New Roman" w:eastAsia="Times New Roman" w:hAnsi="Times New Roman"/>
      <w:i/>
      <w:iCs/>
      <w:lang w:eastAsia="fr-FR"/>
    </w:rPr>
  </w:style>
  <w:style w:type="character" w:customStyle="1" w:styleId="AdresseHTMLCar">
    <w:name w:val="Adresse HTML Car"/>
    <w:basedOn w:val="Policepardfaut"/>
    <w:link w:val="AdresseHTML"/>
    <w:semiHidden/>
    <w:rsid w:val="006E31CE"/>
    <w:rPr>
      <w:rFonts w:ascii="Times New Roman" w:eastAsia="Times New Roman" w:hAnsi="Times New Roman" w:cs="Times New Roman"/>
      <w:i/>
      <w:iCs/>
      <w:sz w:val="22"/>
      <w:szCs w:val="24"/>
      <w:lang w:eastAsia="fr-FR"/>
    </w:rPr>
  </w:style>
  <w:style w:type="numbering" w:styleId="ArticleSection">
    <w:name w:val="Outline List 3"/>
    <w:basedOn w:val="Aucuneliste"/>
    <w:semiHidden/>
    <w:rsid w:val="006E31CE"/>
    <w:pPr>
      <w:numPr>
        <w:numId w:val="5"/>
      </w:numPr>
    </w:pPr>
  </w:style>
  <w:style w:type="character" w:styleId="CitationHTML">
    <w:name w:val="HTML Cite"/>
    <w:basedOn w:val="Policepardfaut"/>
    <w:semiHidden/>
    <w:rsid w:val="006E31CE"/>
    <w:rPr>
      <w:i/>
      <w:iCs/>
    </w:rPr>
  </w:style>
  <w:style w:type="table" w:styleId="Tableauclassique1">
    <w:name w:val="Table Classic 1"/>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E31CE"/>
    <w:rPr>
      <w:rFonts w:ascii="Times New Roman" w:eastAsia="Times New Roman" w:hAnsi="Times New Roman" w:cs="Times New Roman"/>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E31CE"/>
    <w:rPr>
      <w:rFonts w:ascii="Times New Roman" w:eastAsia="Times New Roman" w:hAnsi="Times New Roman" w:cs="Times New Roman"/>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basedOn w:val="Policepardfaut"/>
    <w:semiHidden/>
    <w:rsid w:val="006E31CE"/>
    <w:rPr>
      <w:rFonts w:ascii="Courier New" w:hAnsi="Courier New" w:cs="Courier New"/>
      <w:sz w:val="20"/>
      <w:szCs w:val="20"/>
    </w:rPr>
  </w:style>
  <w:style w:type="character" w:styleId="CodeHTML">
    <w:name w:val="HTML Code"/>
    <w:basedOn w:val="Policepardfaut"/>
    <w:semiHidden/>
    <w:rsid w:val="006E31CE"/>
    <w:rPr>
      <w:rFonts w:ascii="Courier New" w:hAnsi="Courier New" w:cs="Courier New"/>
      <w:sz w:val="20"/>
      <w:szCs w:val="20"/>
    </w:rPr>
  </w:style>
  <w:style w:type="table" w:styleId="Colonnesdetableau1">
    <w:name w:val="Table Columns 1"/>
    <w:basedOn w:val="TableauNormal"/>
    <w:semiHidden/>
    <w:rsid w:val="006E31CE"/>
    <w:rPr>
      <w:rFonts w:ascii="Times New Roman" w:eastAsia="Times New Roman" w:hAnsi="Times New Roman" w:cs="Times New Roman"/>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E31CE"/>
    <w:rPr>
      <w:rFonts w:ascii="Times New Roman" w:eastAsia="Times New Roman" w:hAnsi="Times New Roman" w:cs="Times New Roman"/>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E31CE"/>
    <w:rPr>
      <w:rFonts w:ascii="Times New Roman" w:eastAsia="Times New Roman" w:hAnsi="Times New Roman" w:cs="Times New Roman"/>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E31CE"/>
    <w:rPr>
      <w:rFonts w:ascii="Times New Roman" w:eastAsia="Times New Roman" w:hAnsi="Times New Roman" w:cs="Times New Roman"/>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E31CE"/>
    <w:rPr>
      <w:rFonts w:ascii="Times New Roman" w:eastAsia="Times New Roman" w:hAnsi="Times New Roman" w:cs="Times New Roman"/>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E31CE"/>
    <w:rPr>
      <w:rFonts w:ascii="Times New Roman" w:eastAsia="Times New Roman" w:hAnsi="Times New Roman" w:cs="Times New Roman"/>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E31CE"/>
    <w:rPr>
      <w:rFonts w:ascii="Times New Roman" w:eastAsia="Times New Roman" w:hAnsi="Times New Roman" w:cs="Times New Roman"/>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E31CE"/>
    <w:rPr>
      <w:rFonts w:ascii="Times New Roman" w:eastAsia="Times New Roman" w:hAnsi="Times New Roman" w:cs="Times New Roman"/>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E31CE"/>
    <w:rPr>
      <w:rFonts w:ascii="Times New Roman" w:eastAsia="Times New Roman" w:hAnsi="Times New Roman" w:cs="Times New Roman"/>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semiHidden/>
    <w:rsid w:val="006E31CE"/>
    <w:rPr>
      <w:rFonts w:ascii="Times New Roman" w:eastAsia="Times New Roman" w:hAnsi="Times New Roman"/>
      <w:lang w:eastAsia="fr-FR"/>
    </w:rPr>
  </w:style>
  <w:style w:type="character" w:customStyle="1" w:styleId="DateCar">
    <w:name w:val="Date Car"/>
    <w:basedOn w:val="Policepardfaut"/>
    <w:link w:val="Date"/>
    <w:semiHidden/>
    <w:rsid w:val="006E31CE"/>
    <w:rPr>
      <w:rFonts w:ascii="Times New Roman" w:eastAsia="Times New Roman" w:hAnsi="Times New Roman" w:cs="Times New Roman"/>
      <w:sz w:val="22"/>
      <w:szCs w:val="24"/>
      <w:lang w:eastAsia="fr-FR"/>
    </w:rPr>
  </w:style>
  <w:style w:type="character" w:styleId="DfinitionHTML">
    <w:name w:val="HTML Definition"/>
    <w:basedOn w:val="Policepardfaut"/>
    <w:semiHidden/>
    <w:rsid w:val="006E31CE"/>
    <w:rPr>
      <w:i/>
      <w:iCs/>
    </w:rPr>
  </w:style>
  <w:style w:type="table" w:styleId="Effetsdetableau3D2">
    <w:name w:val="Table 3D effects 2"/>
    <w:basedOn w:val="TableauNormal"/>
    <w:semiHidden/>
    <w:rsid w:val="006E31CE"/>
    <w:rPr>
      <w:rFonts w:ascii="Times New Roman" w:eastAsia="Times New Roman" w:hAnsi="Times New Roman" w:cs="Times New Roman"/>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E31CE"/>
    <w:rPr>
      <w:rFonts w:ascii="Times New Roman" w:eastAsia="Times New Roman" w:hAnsi="Times New Roman" w:cs="Times New Roman"/>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E31CE"/>
    <w:rPr>
      <w:rFonts w:ascii="Times New Roman" w:eastAsia="Times New Roman" w:hAnsi="Times New Roman" w:cs="Times New Roman"/>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E31CE"/>
    <w:rPr>
      <w:rFonts w:ascii="Times New Roman" w:eastAsia="Times New Roman" w:hAnsi="Times New Roman" w:cs="Times New Roman"/>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6E31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lang w:eastAsia="fr-FR"/>
    </w:rPr>
  </w:style>
  <w:style w:type="character" w:customStyle="1" w:styleId="En-ttedemessageCar">
    <w:name w:val="En-tête de message Car"/>
    <w:basedOn w:val="Policepardfaut"/>
    <w:link w:val="En-ttedemessage"/>
    <w:semiHidden/>
    <w:rsid w:val="006E31CE"/>
    <w:rPr>
      <w:rFonts w:ascii="Arial" w:eastAsia="Times New Roman" w:hAnsi="Arial" w:cs="Arial"/>
      <w:sz w:val="24"/>
      <w:szCs w:val="24"/>
      <w:shd w:val="pct20" w:color="auto" w:fill="auto"/>
      <w:lang w:eastAsia="fr-FR"/>
    </w:rPr>
  </w:style>
  <w:style w:type="character" w:styleId="ExempleHTML">
    <w:name w:val="HTML Sample"/>
    <w:basedOn w:val="Policepardfaut"/>
    <w:semiHidden/>
    <w:rsid w:val="006E31CE"/>
    <w:rPr>
      <w:rFonts w:ascii="Courier New" w:hAnsi="Courier New" w:cs="Courier New"/>
    </w:rPr>
  </w:style>
  <w:style w:type="paragraph" w:styleId="Formuledepolitesse">
    <w:name w:val="Closing"/>
    <w:basedOn w:val="Normal"/>
    <w:link w:val="FormuledepolitesseCar"/>
    <w:semiHidden/>
    <w:rsid w:val="006E31CE"/>
    <w:pPr>
      <w:ind w:left="4252"/>
    </w:pPr>
    <w:rPr>
      <w:rFonts w:ascii="Times New Roman" w:eastAsia="Times New Roman" w:hAnsi="Times New Roman"/>
      <w:lang w:eastAsia="fr-FR"/>
    </w:rPr>
  </w:style>
  <w:style w:type="character" w:customStyle="1" w:styleId="FormuledepolitesseCar">
    <w:name w:val="Formule de politesse Car"/>
    <w:basedOn w:val="Policepardfaut"/>
    <w:link w:val="Formuledepolitesse"/>
    <w:semiHidden/>
    <w:rsid w:val="006E31CE"/>
    <w:rPr>
      <w:rFonts w:ascii="Times New Roman" w:eastAsia="Times New Roman" w:hAnsi="Times New Roman" w:cs="Times New Roman"/>
      <w:sz w:val="22"/>
      <w:szCs w:val="24"/>
      <w:lang w:eastAsia="fr-FR"/>
    </w:rPr>
  </w:style>
  <w:style w:type="table" w:styleId="Grilledetableau1">
    <w:name w:val="Table Grid 1"/>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E31CE"/>
    <w:rPr>
      <w:rFonts w:ascii="Times New Roman" w:eastAsia="Times New Roman" w:hAnsi="Times New Roman" w:cs="Times New Roman"/>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E31CE"/>
    <w:rPr>
      <w:rFonts w:ascii="Times New Roman" w:eastAsia="Times New Roman" w:hAnsi="Times New Roman" w:cs="Times New Roman"/>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E31CE"/>
    <w:rPr>
      <w:rFonts w:ascii="Times New Roman" w:eastAsia="Times New Roman" w:hAnsi="Times New Roman" w:cs="Times New Roman"/>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E31CE"/>
    <w:rPr>
      <w:rFonts w:ascii="Times New Roman" w:eastAsia="Times New Roman" w:hAnsi="Times New Roman" w:cs="Times New Roman"/>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E31CE"/>
    <w:rPr>
      <w:rFonts w:ascii="Times New Roman" w:eastAsia="Times New Roman" w:hAnsi="Times New Roman" w:cs="Times New Roman"/>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E31CE"/>
    <w:pPr>
      <w:ind w:left="283" w:hanging="283"/>
    </w:pPr>
    <w:rPr>
      <w:rFonts w:ascii="Times New Roman" w:eastAsia="Times New Roman" w:hAnsi="Times New Roman"/>
      <w:lang w:eastAsia="fr-FR"/>
    </w:rPr>
  </w:style>
  <w:style w:type="paragraph" w:styleId="Liste3">
    <w:name w:val="List 3"/>
    <w:basedOn w:val="Normal"/>
    <w:semiHidden/>
    <w:rsid w:val="006E31CE"/>
    <w:pPr>
      <w:ind w:left="849" w:hanging="283"/>
    </w:pPr>
    <w:rPr>
      <w:rFonts w:ascii="Times New Roman" w:eastAsia="Times New Roman" w:hAnsi="Times New Roman"/>
      <w:lang w:eastAsia="fr-FR"/>
    </w:rPr>
  </w:style>
  <w:style w:type="paragraph" w:styleId="Liste4">
    <w:name w:val="List 4"/>
    <w:basedOn w:val="Normal"/>
    <w:semiHidden/>
    <w:rsid w:val="006E31CE"/>
    <w:pPr>
      <w:ind w:left="1132" w:hanging="283"/>
    </w:pPr>
    <w:rPr>
      <w:rFonts w:ascii="Times New Roman" w:eastAsia="Times New Roman" w:hAnsi="Times New Roman"/>
      <w:lang w:eastAsia="fr-FR"/>
    </w:rPr>
  </w:style>
  <w:style w:type="paragraph" w:styleId="Liste5">
    <w:name w:val="List 5"/>
    <w:basedOn w:val="Normal"/>
    <w:semiHidden/>
    <w:rsid w:val="006E31CE"/>
    <w:pPr>
      <w:ind w:left="1415" w:hanging="283"/>
    </w:pPr>
    <w:rPr>
      <w:rFonts w:ascii="Times New Roman" w:eastAsia="Times New Roman" w:hAnsi="Times New Roman"/>
      <w:lang w:eastAsia="fr-FR"/>
    </w:rPr>
  </w:style>
  <w:style w:type="paragraph" w:styleId="Listenumros">
    <w:name w:val="List Number"/>
    <w:basedOn w:val="Normal"/>
    <w:semiHidden/>
    <w:rsid w:val="006E31CE"/>
    <w:pPr>
      <w:tabs>
        <w:tab w:val="num" w:pos="360"/>
      </w:tabs>
      <w:ind w:left="360" w:hanging="360"/>
    </w:pPr>
    <w:rPr>
      <w:rFonts w:ascii="Times New Roman" w:eastAsia="Times New Roman" w:hAnsi="Times New Roman"/>
      <w:lang w:eastAsia="fr-FR"/>
    </w:rPr>
  </w:style>
  <w:style w:type="paragraph" w:styleId="Listenumros2">
    <w:name w:val="List Number 2"/>
    <w:basedOn w:val="Normal"/>
    <w:semiHidden/>
    <w:rsid w:val="006E31CE"/>
    <w:pPr>
      <w:tabs>
        <w:tab w:val="num" w:pos="643"/>
      </w:tabs>
      <w:ind w:left="643" w:hanging="360"/>
    </w:pPr>
    <w:rPr>
      <w:rFonts w:ascii="Times New Roman" w:eastAsia="Times New Roman" w:hAnsi="Times New Roman"/>
      <w:lang w:eastAsia="fr-FR"/>
    </w:rPr>
  </w:style>
  <w:style w:type="paragraph" w:styleId="Listenumros3">
    <w:name w:val="List Number 3"/>
    <w:basedOn w:val="Normal"/>
    <w:semiHidden/>
    <w:rsid w:val="006E31CE"/>
    <w:pPr>
      <w:tabs>
        <w:tab w:val="num" w:pos="926"/>
      </w:tabs>
      <w:ind w:left="926" w:hanging="360"/>
    </w:pPr>
    <w:rPr>
      <w:rFonts w:ascii="Times New Roman" w:eastAsia="Times New Roman" w:hAnsi="Times New Roman"/>
      <w:lang w:eastAsia="fr-FR"/>
    </w:rPr>
  </w:style>
  <w:style w:type="paragraph" w:styleId="Listenumros4">
    <w:name w:val="List Number 4"/>
    <w:basedOn w:val="Normal"/>
    <w:semiHidden/>
    <w:rsid w:val="006E31CE"/>
    <w:pPr>
      <w:tabs>
        <w:tab w:val="num" w:pos="1209"/>
      </w:tabs>
      <w:ind w:left="1209" w:hanging="360"/>
    </w:pPr>
    <w:rPr>
      <w:rFonts w:ascii="Times New Roman" w:eastAsia="Times New Roman" w:hAnsi="Times New Roman"/>
      <w:lang w:eastAsia="fr-FR"/>
    </w:rPr>
  </w:style>
  <w:style w:type="paragraph" w:styleId="Listenumros5">
    <w:name w:val="List Number 5"/>
    <w:basedOn w:val="Normal"/>
    <w:semiHidden/>
    <w:rsid w:val="006E31CE"/>
    <w:pPr>
      <w:tabs>
        <w:tab w:val="num" w:pos="1492"/>
      </w:tabs>
      <w:ind w:left="1492" w:hanging="360"/>
    </w:pPr>
    <w:rPr>
      <w:rFonts w:ascii="Times New Roman" w:eastAsia="Times New Roman" w:hAnsi="Times New Roman"/>
      <w:lang w:eastAsia="fr-FR"/>
    </w:rPr>
  </w:style>
  <w:style w:type="paragraph" w:styleId="Listepuces3">
    <w:name w:val="List Bullet 3"/>
    <w:basedOn w:val="Normal"/>
    <w:autoRedefine/>
    <w:uiPriority w:val="99"/>
    <w:semiHidden/>
    <w:rsid w:val="006E31CE"/>
    <w:pPr>
      <w:tabs>
        <w:tab w:val="num" w:pos="926"/>
      </w:tabs>
      <w:ind w:left="926" w:hanging="360"/>
    </w:pPr>
    <w:rPr>
      <w:rFonts w:ascii="Times New Roman" w:eastAsia="Times New Roman" w:hAnsi="Times New Roman"/>
      <w:lang w:eastAsia="fr-FR"/>
    </w:rPr>
  </w:style>
  <w:style w:type="paragraph" w:styleId="Listepuces4">
    <w:name w:val="List Bullet 4"/>
    <w:basedOn w:val="Normal"/>
    <w:autoRedefine/>
    <w:semiHidden/>
    <w:rsid w:val="006E31CE"/>
    <w:pPr>
      <w:tabs>
        <w:tab w:val="num" w:pos="1209"/>
      </w:tabs>
      <w:ind w:left="1209" w:hanging="360"/>
    </w:pPr>
    <w:rPr>
      <w:rFonts w:ascii="Times New Roman" w:eastAsia="Times New Roman" w:hAnsi="Times New Roman"/>
      <w:lang w:eastAsia="fr-FR"/>
    </w:rPr>
  </w:style>
  <w:style w:type="paragraph" w:styleId="Listepuces5">
    <w:name w:val="List Bullet 5"/>
    <w:basedOn w:val="Normal"/>
    <w:autoRedefine/>
    <w:semiHidden/>
    <w:rsid w:val="006E31CE"/>
    <w:pPr>
      <w:tabs>
        <w:tab w:val="num" w:pos="1492"/>
      </w:tabs>
      <w:ind w:left="1492" w:hanging="360"/>
    </w:pPr>
    <w:rPr>
      <w:rFonts w:ascii="Times New Roman" w:eastAsia="Times New Roman" w:hAnsi="Times New Roman"/>
      <w:lang w:eastAsia="fr-FR"/>
    </w:rPr>
  </w:style>
  <w:style w:type="paragraph" w:styleId="Listecontinue2">
    <w:name w:val="List Continue 2"/>
    <w:basedOn w:val="Normal"/>
    <w:semiHidden/>
    <w:rsid w:val="006E31CE"/>
    <w:pPr>
      <w:spacing w:after="120"/>
      <w:ind w:left="566"/>
    </w:pPr>
    <w:rPr>
      <w:rFonts w:ascii="Times New Roman" w:eastAsia="Times New Roman" w:hAnsi="Times New Roman"/>
      <w:lang w:eastAsia="fr-FR"/>
    </w:rPr>
  </w:style>
  <w:style w:type="paragraph" w:styleId="Listecontinue3">
    <w:name w:val="List Continue 3"/>
    <w:basedOn w:val="Normal"/>
    <w:semiHidden/>
    <w:rsid w:val="006E31CE"/>
    <w:pPr>
      <w:spacing w:after="120"/>
      <w:ind w:left="849"/>
    </w:pPr>
    <w:rPr>
      <w:rFonts w:ascii="Times New Roman" w:eastAsia="Times New Roman" w:hAnsi="Times New Roman"/>
      <w:lang w:eastAsia="fr-FR"/>
    </w:rPr>
  </w:style>
  <w:style w:type="paragraph" w:styleId="Listecontinue4">
    <w:name w:val="List Continue 4"/>
    <w:basedOn w:val="Normal"/>
    <w:semiHidden/>
    <w:rsid w:val="006E31CE"/>
    <w:pPr>
      <w:spacing w:after="120"/>
      <w:ind w:left="1132"/>
    </w:pPr>
    <w:rPr>
      <w:rFonts w:ascii="Times New Roman" w:eastAsia="Times New Roman" w:hAnsi="Times New Roman"/>
      <w:lang w:eastAsia="fr-FR"/>
    </w:rPr>
  </w:style>
  <w:style w:type="paragraph" w:styleId="Listecontinue5">
    <w:name w:val="List Continue 5"/>
    <w:basedOn w:val="Normal"/>
    <w:semiHidden/>
    <w:rsid w:val="006E31CE"/>
    <w:pPr>
      <w:spacing w:after="120"/>
      <w:ind w:left="1415"/>
    </w:pPr>
    <w:rPr>
      <w:rFonts w:ascii="Times New Roman" w:eastAsia="Times New Roman" w:hAnsi="Times New Roman"/>
      <w:lang w:eastAsia="fr-FR"/>
    </w:rPr>
  </w:style>
  <w:style w:type="character" w:styleId="MachinecrireHTML">
    <w:name w:val="HTML Typewriter"/>
    <w:basedOn w:val="Policepardfaut"/>
    <w:semiHidden/>
    <w:rsid w:val="006E31CE"/>
    <w:rPr>
      <w:rFonts w:ascii="Courier New" w:hAnsi="Courier New" w:cs="Courier New"/>
      <w:sz w:val="20"/>
      <w:szCs w:val="20"/>
    </w:rPr>
  </w:style>
  <w:style w:type="character" w:styleId="Numrodeligne">
    <w:name w:val="line number"/>
    <w:basedOn w:val="Policepardfaut"/>
    <w:semiHidden/>
    <w:rsid w:val="006E31CE"/>
  </w:style>
  <w:style w:type="table" w:styleId="Tableauple1">
    <w:name w:val="Table Subtle 1"/>
    <w:basedOn w:val="TableauNormal"/>
    <w:semiHidden/>
    <w:rsid w:val="006E31CE"/>
    <w:rPr>
      <w:rFonts w:ascii="Times New Roman" w:eastAsia="Times New Roman" w:hAnsi="Times New Roman" w:cs="Times New Roman"/>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E31CE"/>
    <w:rPr>
      <w:rFonts w:ascii="Times New Roman" w:eastAsia="Times New Roman" w:hAnsi="Times New Roman" w:cs="Times New Roman"/>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E31CE"/>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E31CE"/>
    <w:rPr>
      <w:rFonts w:ascii="Courier New" w:eastAsia="Times New Roman" w:hAnsi="Courier New" w:cs="Courier New"/>
      <w:lang w:eastAsia="fr-FR"/>
    </w:rPr>
  </w:style>
  <w:style w:type="table" w:styleId="Tableauprofessionnel">
    <w:name w:val="Table Professional"/>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Normal"/>
    <w:link w:val="Retrait1religneCar"/>
    <w:semiHidden/>
    <w:rsid w:val="00B06382"/>
    <w:pPr>
      <w:spacing w:after="120"/>
      <w:ind w:firstLine="210"/>
    </w:pPr>
    <w:rPr>
      <w:rFonts w:ascii="Times New Roman" w:eastAsia="Times New Roman" w:hAnsi="Times New Roman"/>
      <w:lang w:eastAsia="fr-FR"/>
    </w:rPr>
  </w:style>
  <w:style w:type="character" w:customStyle="1" w:styleId="Retrait1religneCar">
    <w:name w:val="Retrait 1re ligne Car"/>
    <w:basedOn w:val="Policepardfaut"/>
    <w:link w:val="Retrait1religne"/>
    <w:semiHidden/>
    <w:rsid w:val="00B06382"/>
    <w:rPr>
      <w:rFonts w:ascii="Times New Roman" w:eastAsia="Times New Roman" w:hAnsi="Times New Roman" w:cs="Times New Roman"/>
      <w:sz w:val="22"/>
      <w:szCs w:val="24"/>
      <w:lang w:eastAsia="fr-FR"/>
    </w:rPr>
  </w:style>
  <w:style w:type="paragraph" w:styleId="Retraitcorpset1relig">
    <w:name w:val="Body Text First Indent 2"/>
    <w:basedOn w:val="Normal"/>
    <w:link w:val="Retraitcorpset1religCar"/>
    <w:semiHidden/>
    <w:rsid w:val="00986E0F"/>
    <w:pPr>
      <w:ind w:firstLine="210"/>
    </w:pPr>
  </w:style>
  <w:style w:type="character" w:customStyle="1" w:styleId="Retraitcorpset1religCar">
    <w:name w:val="Retrait corps et 1re lig. Car"/>
    <w:basedOn w:val="Policepardfaut"/>
    <w:link w:val="Retraitcorpset1relig"/>
    <w:semiHidden/>
    <w:rsid w:val="00986E0F"/>
    <w:rPr>
      <w:rFonts w:ascii="Times New Roman" w:eastAsia="Times New Roman" w:hAnsi="Times New Roman" w:cs="Times New Roman"/>
      <w:sz w:val="22"/>
      <w:szCs w:val="24"/>
      <w:lang w:eastAsia="fr-FR"/>
    </w:rPr>
  </w:style>
  <w:style w:type="paragraph" w:styleId="Salutations">
    <w:name w:val="Salutation"/>
    <w:basedOn w:val="Normal"/>
    <w:next w:val="Normal"/>
    <w:link w:val="SalutationsCar"/>
    <w:semiHidden/>
    <w:rsid w:val="006E31CE"/>
    <w:rPr>
      <w:rFonts w:ascii="Times New Roman" w:eastAsia="Times New Roman" w:hAnsi="Times New Roman"/>
      <w:lang w:eastAsia="fr-FR"/>
    </w:rPr>
  </w:style>
  <w:style w:type="character" w:customStyle="1" w:styleId="SalutationsCar">
    <w:name w:val="Salutations Car"/>
    <w:basedOn w:val="Policepardfaut"/>
    <w:link w:val="Salutations"/>
    <w:semiHidden/>
    <w:rsid w:val="006E31CE"/>
    <w:rPr>
      <w:rFonts w:ascii="Times New Roman" w:eastAsia="Times New Roman" w:hAnsi="Times New Roman" w:cs="Times New Roman"/>
      <w:sz w:val="22"/>
      <w:szCs w:val="24"/>
      <w:lang w:eastAsia="fr-FR"/>
    </w:rPr>
  </w:style>
  <w:style w:type="paragraph" w:styleId="Signature">
    <w:name w:val="Signature"/>
    <w:basedOn w:val="Normal"/>
    <w:link w:val="SignatureCar"/>
    <w:semiHidden/>
    <w:rsid w:val="006E31CE"/>
    <w:pPr>
      <w:ind w:left="4252"/>
    </w:pPr>
    <w:rPr>
      <w:rFonts w:ascii="Times New Roman" w:eastAsia="Times New Roman" w:hAnsi="Times New Roman"/>
      <w:lang w:eastAsia="fr-FR"/>
    </w:rPr>
  </w:style>
  <w:style w:type="character" w:customStyle="1" w:styleId="SignatureCar">
    <w:name w:val="Signature Car"/>
    <w:basedOn w:val="Policepardfaut"/>
    <w:link w:val="Signature"/>
    <w:semiHidden/>
    <w:rsid w:val="006E31CE"/>
    <w:rPr>
      <w:rFonts w:ascii="Times New Roman" w:eastAsia="Times New Roman" w:hAnsi="Times New Roman" w:cs="Times New Roman"/>
      <w:sz w:val="22"/>
      <w:szCs w:val="24"/>
      <w:lang w:eastAsia="fr-FR"/>
    </w:rPr>
  </w:style>
  <w:style w:type="paragraph" w:styleId="Signaturelectronique">
    <w:name w:val="E-mail Signature"/>
    <w:basedOn w:val="Normal"/>
    <w:link w:val="SignaturelectroniqueCar"/>
    <w:semiHidden/>
    <w:rsid w:val="006E31CE"/>
    <w:rPr>
      <w:rFonts w:ascii="Times New Roman" w:eastAsia="Times New Roman" w:hAnsi="Times New Roman"/>
      <w:lang w:eastAsia="fr-FR"/>
    </w:rPr>
  </w:style>
  <w:style w:type="character" w:customStyle="1" w:styleId="SignaturelectroniqueCar">
    <w:name w:val="Signature électronique Car"/>
    <w:basedOn w:val="Policepardfaut"/>
    <w:link w:val="Signaturelectronique"/>
    <w:semiHidden/>
    <w:rsid w:val="006E31CE"/>
    <w:rPr>
      <w:rFonts w:ascii="Times New Roman" w:eastAsia="Times New Roman" w:hAnsi="Times New Roman" w:cs="Times New Roman"/>
      <w:sz w:val="22"/>
      <w:szCs w:val="24"/>
      <w:lang w:eastAsia="fr-FR"/>
    </w:rPr>
  </w:style>
  <w:style w:type="table" w:styleId="Tableausimple1">
    <w:name w:val="Table Simple 1"/>
    <w:basedOn w:val="TableauNormal"/>
    <w:semiHidden/>
    <w:rsid w:val="006E31CE"/>
    <w:rPr>
      <w:rFonts w:ascii="Times New Roman" w:eastAsia="Times New Roman" w:hAnsi="Times New Roman" w:cs="Times New Roman"/>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E31CE"/>
    <w:rPr>
      <w:rFonts w:ascii="Times New Roman" w:eastAsia="Times New Roman" w:hAnsi="Times New Roman" w:cs="Times New Roman"/>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E31CE"/>
    <w:rPr>
      <w:rFonts w:ascii="Times New Roman" w:eastAsia="Times New Roman" w:hAnsi="Times New Roman" w:cs="Times New Roman"/>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E31CE"/>
    <w:rPr>
      <w:rFonts w:ascii="Times New Roman" w:eastAsia="Times New Roman" w:hAnsi="Times New Roman" w:cs="Times New Roman"/>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E31CE"/>
    <w:rPr>
      <w:rFonts w:ascii="Times New Roman" w:eastAsia="Times New Roman" w:hAnsi="Times New Roman" w:cs="Times New Roman"/>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E31CE"/>
    <w:rPr>
      <w:rFonts w:ascii="Times New Roman" w:eastAsia="Times New Roman" w:hAnsi="Times New Roman" w:cs="Times New Roman"/>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E31CE"/>
    <w:rPr>
      <w:rFonts w:ascii="Times New Roman" w:eastAsia="Times New Roman" w:hAnsi="Times New Roman" w:cs="Times New Roman"/>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E31CE"/>
    <w:rPr>
      <w:rFonts w:ascii="Times New Roman" w:eastAsia="Times New Roman" w:hAnsi="Times New Roman" w:cs="Times New Roman"/>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E31CE"/>
    <w:rPr>
      <w:rFonts w:ascii="Times New Roman" w:eastAsia="Times New Roman" w:hAnsi="Times New Roman" w:cs="Times New Roman"/>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E31CE"/>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E31CE"/>
    <w:rPr>
      <w:rFonts w:ascii="Times New Roman" w:eastAsia="Times New Roman" w:hAnsi="Times New Roman"/>
      <w:lang w:eastAsia="fr-FR"/>
    </w:rPr>
  </w:style>
  <w:style w:type="character" w:customStyle="1" w:styleId="TitredenoteCar">
    <w:name w:val="Titre de note Car"/>
    <w:basedOn w:val="Policepardfaut"/>
    <w:link w:val="Titredenote"/>
    <w:semiHidden/>
    <w:rsid w:val="006E31CE"/>
    <w:rPr>
      <w:rFonts w:ascii="Times New Roman" w:eastAsia="Times New Roman" w:hAnsi="Times New Roman" w:cs="Times New Roman"/>
      <w:sz w:val="22"/>
      <w:szCs w:val="24"/>
      <w:lang w:eastAsia="fr-FR"/>
    </w:rPr>
  </w:style>
  <w:style w:type="character" w:styleId="VariableHTML">
    <w:name w:val="HTML Variable"/>
    <w:basedOn w:val="Policepardfaut"/>
    <w:semiHidden/>
    <w:rsid w:val="006E31CE"/>
    <w:rPr>
      <w:i/>
      <w:iCs/>
    </w:rPr>
  </w:style>
  <w:style w:type="table" w:styleId="Tableauweb1">
    <w:name w:val="Table Web 1"/>
    <w:basedOn w:val="TableauNormal"/>
    <w:semiHidden/>
    <w:rsid w:val="006E31CE"/>
    <w:rPr>
      <w:rFonts w:ascii="Times New Roman" w:eastAsia="Times New Roman" w:hAnsi="Times New Roman" w:cs="Times New Roman"/>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E31CE"/>
    <w:rPr>
      <w:rFonts w:ascii="Times New Roman" w:eastAsia="Times New Roman" w:hAnsi="Times New Roman" w:cs="Times New Roman"/>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E31CE"/>
    <w:rPr>
      <w:rFonts w:ascii="Times New Roman" w:eastAsia="Times New Roman" w:hAnsi="Times New Roman" w:cs="Times New Roman"/>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tyleHirarchisationArial16ptGras">
    <w:name w:val="Style Hiérarchisation Arial 16 pt Gras"/>
    <w:basedOn w:val="Aucuneliste"/>
    <w:rsid w:val="006E31CE"/>
    <w:pPr>
      <w:numPr>
        <w:numId w:val="6"/>
      </w:numPr>
    </w:pPr>
  </w:style>
  <w:style w:type="paragraph" w:styleId="Notedebasdepage">
    <w:name w:val="footnote text"/>
    <w:basedOn w:val="Normal"/>
    <w:link w:val="NotedebasdepageCar"/>
    <w:semiHidden/>
    <w:rsid w:val="006E31CE"/>
    <w:pPr>
      <w:spacing w:line="240" w:lineRule="exact"/>
      <w:ind w:left="567"/>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E31CE"/>
    <w:rPr>
      <w:rFonts w:ascii="Times New Roman" w:eastAsia="Times New Roman" w:hAnsi="Times New Roman" w:cs="Times New Roman"/>
      <w:lang w:eastAsia="fr-FR"/>
    </w:rPr>
  </w:style>
  <w:style w:type="paragraph" w:customStyle="1" w:styleId="Normal0">
    <w:name w:val="[Normal]"/>
    <w:rsid w:val="006E31CE"/>
    <w:rPr>
      <w:rFonts w:ascii="Arial" w:eastAsia="Arial" w:hAnsi="Arial" w:cs="Times New Roman"/>
      <w:noProof/>
      <w:sz w:val="24"/>
      <w:lang w:val="en-US"/>
    </w:rPr>
  </w:style>
  <w:style w:type="numbering" w:customStyle="1" w:styleId="StyleAvecpucesAvant2cm">
    <w:name w:val="Style Avec puces Avant : 2 cm"/>
    <w:basedOn w:val="Aucuneliste"/>
    <w:rsid w:val="006E31CE"/>
    <w:pPr>
      <w:numPr>
        <w:numId w:val="7"/>
      </w:numPr>
    </w:pPr>
  </w:style>
  <w:style w:type="character" w:customStyle="1" w:styleId="WW8Num24z2">
    <w:name w:val="WW8Num24z2"/>
    <w:semiHidden/>
    <w:rsid w:val="006E31CE"/>
    <w:rPr>
      <w:rFonts w:ascii="Wingdings" w:hAnsi="Wingdings"/>
    </w:rPr>
  </w:style>
  <w:style w:type="numbering" w:customStyle="1" w:styleId="Lgal">
    <w:name w:val="Légal"/>
    <w:rsid w:val="006E31CE"/>
    <w:pPr>
      <w:numPr>
        <w:numId w:val="9"/>
      </w:numPr>
    </w:pPr>
  </w:style>
  <w:style w:type="numbering" w:customStyle="1" w:styleId="List0">
    <w:name w:val="List 0"/>
    <w:basedOn w:val="Aucuneliste"/>
    <w:rsid w:val="006E31CE"/>
    <w:pPr>
      <w:numPr>
        <w:numId w:val="11"/>
      </w:numPr>
    </w:pPr>
  </w:style>
  <w:style w:type="numbering" w:customStyle="1" w:styleId="List1">
    <w:name w:val="List 1"/>
    <w:basedOn w:val="Aucuneliste"/>
    <w:rsid w:val="006E31CE"/>
    <w:pPr>
      <w:numPr>
        <w:numId w:val="10"/>
      </w:numPr>
    </w:pPr>
  </w:style>
  <w:style w:type="paragraph" w:styleId="Rvision">
    <w:name w:val="Revision"/>
    <w:hidden/>
    <w:uiPriority w:val="99"/>
    <w:semiHidden/>
    <w:rsid w:val="006E31CE"/>
    <w:rPr>
      <w:rFonts w:ascii="Times New Roman" w:eastAsia="Times New Roman" w:hAnsi="Times New Roman" w:cs="Times New Roman"/>
      <w:lang w:eastAsia="fr-FR"/>
    </w:rPr>
  </w:style>
  <w:style w:type="paragraph" w:styleId="Commentaire">
    <w:name w:val="annotation text"/>
    <w:basedOn w:val="Normal"/>
    <w:link w:val="CommentaireCar"/>
    <w:unhideWhenUsed/>
    <w:rsid w:val="00111A68"/>
    <w:rPr>
      <w:sz w:val="20"/>
      <w:szCs w:val="20"/>
    </w:rPr>
  </w:style>
  <w:style w:type="character" w:customStyle="1" w:styleId="CommentaireCar">
    <w:name w:val="Commentaire Car"/>
    <w:basedOn w:val="Policepardfaut"/>
    <w:link w:val="Commentaire"/>
    <w:uiPriority w:val="99"/>
    <w:rsid w:val="00111A68"/>
    <w:rPr>
      <w:rFonts w:ascii="Calibri" w:eastAsia="MS Mincho" w:hAnsi="Calibri" w:cs="Times New Roman"/>
    </w:rPr>
  </w:style>
  <w:style w:type="paragraph" w:customStyle="1" w:styleId="Titre2page1">
    <w:name w:val="Titre 2 page 1"/>
    <w:basedOn w:val="Normal"/>
    <w:link w:val="Titre2page1Car"/>
    <w:qFormat/>
    <w:rsid w:val="009E4275"/>
    <w:pPr>
      <w:jc w:val="center"/>
    </w:pPr>
    <w:rPr>
      <w:b/>
      <w:color w:val="FFFFFF" w:themeColor="background1"/>
      <w:sz w:val="18"/>
      <w:szCs w:val="18"/>
    </w:rPr>
  </w:style>
  <w:style w:type="character" w:customStyle="1" w:styleId="Titre2page1Car">
    <w:name w:val="Titre 2 page 1 Car"/>
    <w:basedOn w:val="Policepardfaut"/>
    <w:link w:val="Titre2page1"/>
    <w:rsid w:val="009E4275"/>
    <w:rPr>
      <w:rFonts w:ascii="Calibri" w:eastAsia="MS Mincho" w:hAnsi="Calibri" w:cs="Times New Roman"/>
      <w:b/>
      <w:color w:val="FFFFFF" w:themeColor="background1"/>
      <w:sz w:val="18"/>
      <w:szCs w:val="18"/>
    </w:rPr>
  </w:style>
  <w:style w:type="paragraph" w:styleId="Titre">
    <w:name w:val="Title"/>
    <w:next w:val="Normal"/>
    <w:link w:val="TitreCar"/>
    <w:uiPriority w:val="10"/>
    <w:qFormat/>
    <w:rsid w:val="00CA1F31"/>
    <w:pPr>
      <w:jc w:val="center"/>
    </w:pPr>
    <w:rPr>
      <w:rFonts w:eastAsia="MS Mincho" w:cs="Times New Roman"/>
      <w:b/>
      <w:sz w:val="48"/>
      <w:szCs w:val="48"/>
    </w:rPr>
  </w:style>
  <w:style w:type="character" w:customStyle="1" w:styleId="TitreCar">
    <w:name w:val="Titre Car"/>
    <w:basedOn w:val="Policepardfaut"/>
    <w:link w:val="Titre"/>
    <w:uiPriority w:val="10"/>
    <w:rsid w:val="00CA1F31"/>
    <w:rPr>
      <w:rFonts w:eastAsia="MS Mincho" w:cs="Times New Roman"/>
      <w:b/>
      <w:sz w:val="48"/>
      <w:szCs w:val="48"/>
    </w:rPr>
  </w:style>
  <w:style w:type="paragraph" w:styleId="NormalWeb">
    <w:name w:val="Normal (Web)"/>
    <w:basedOn w:val="Normal"/>
    <w:uiPriority w:val="99"/>
    <w:unhideWhenUsed/>
    <w:rsid w:val="00344169"/>
    <w:pPr>
      <w:spacing w:before="100" w:beforeAutospacing="1" w:after="100" w:afterAutospacing="1"/>
    </w:pPr>
    <w:rPr>
      <w:rFonts w:ascii="Times New Roman" w:eastAsia="Times New Roman" w:hAnsi="Times New Roman"/>
      <w:sz w:val="24"/>
      <w:lang w:eastAsia="fr-FR"/>
    </w:rPr>
  </w:style>
  <w:style w:type="paragraph" w:customStyle="1" w:styleId="TexteR1">
    <w:name w:val="TexteR1"/>
    <w:basedOn w:val="Normal"/>
    <w:link w:val="TexteR1Car"/>
    <w:rsid w:val="000A7C76"/>
    <w:pPr>
      <w:keepNext/>
      <w:numPr>
        <w:numId w:val="12"/>
      </w:numPr>
      <w:tabs>
        <w:tab w:val="left" w:pos="1560"/>
        <w:tab w:val="left" w:pos="2127"/>
        <w:tab w:val="left" w:pos="6946"/>
      </w:tabs>
    </w:pPr>
    <w:rPr>
      <w:rFonts w:ascii="Times New Roman" w:eastAsia="Times New Roman" w:hAnsi="Times New Roman"/>
      <w:sz w:val="24"/>
      <w:lang w:eastAsia="fr-FR"/>
    </w:rPr>
  </w:style>
  <w:style w:type="paragraph" w:customStyle="1" w:styleId="Texte3">
    <w:name w:val="Texte3"/>
    <w:basedOn w:val="Normal"/>
    <w:rsid w:val="000A7C76"/>
    <w:pPr>
      <w:numPr>
        <w:ilvl w:val="2"/>
        <w:numId w:val="12"/>
      </w:numPr>
      <w:tabs>
        <w:tab w:val="left" w:pos="1560"/>
        <w:tab w:val="left" w:pos="2127"/>
        <w:tab w:val="left" w:pos="6946"/>
      </w:tabs>
    </w:pPr>
    <w:rPr>
      <w:rFonts w:ascii="Times New Roman" w:eastAsia="Times New Roman" w:hAnsi="Times New Roman"/>
      <w:sz w:val="24"/>
      <w:lang w:eastAsia="fr-FR"/>
    </w:rPr>
  </w:style>
  <w:style w:type="paragraph" w:styleId="Textebrut">
    <w:name w:val="Plain Text"/>
    <w:aliases w:val="Texte brut Car Car,Texte brut Car Car Car3, Car,Car,Car Car Car Car Car,Car Car Car Car,Texte brut Car Car Car1"/>
    <w:basedOn w:val="Normal"/>
    <w:link w:val="TextebrutCar"/>
    <w:rsid w:val="000A7C76"/>
    <w:pPr>
      <w:numPr>
        <w:ilvl w:val="1"/>
        <w:numId w:val="12"/>
      </w:numPr>
    </w:pPr>
    <w:rPr>
      <w:rFonts w:ascii="Courier New" w:eastAsia="Times New Roman" w:hAnsi="Courier New" w:cs="Courier New"/>
      <w:sz w:val="20"/>
      <w:szCs w:val="20"/>
      <w:lang w:eastAsia="fr-FR"/>
    </w:rPr>
  </w:style>
  <w:style w:type="character" w:customStyle="1" w:styleId="TextebrutCar">
    <w:name w:val="Texte brut Car"/>
    <w:aliases w:val="Texte brut Car Car Car,Texte brut Car Car Car3 Car, Car Car,Car Car,Car Car Car Car Car Car,Car Car Car Car Car1,Texte brut Car Car Car1 Car"/>
    <w:basedOn w:val="Policepardfaut"/>
    <w:link w:val="Textebrut"/>
    <w:rsid w:val="000A7C76"/>
    <w:rPr>
      <w:rFonts w:ascii="Courier New" w:eastAsia="Times New Roman" w:hAnsi="Courier New" w:cs="Courier New"/>
      <w:lang w:eastAsia="fr-FR"/>
    </w:rPr>
  </w:style>
  <w:style w:type="character" w:customStyle="1" w:styleId="TexteR1Car">
    <w:name w:val="TexteR1 Car"/>
    <w:basedOn w:val="Policepardfaut"/>
    <w:link w:val="TexteR1"/>
    <w:rsid w:val="000A7C76"/>
    <w:rPr>
      <w:rFonts w:ascii="Times New Roman" w:eastAsia="Times New Roman" w:hAnsi="Times New Roman" w:cs="Times New Roman"/>
      <w:sz w:val="24"/>
      <w:szCs w:val="24"/>
      <w:lang w:eastAsia="fr-FR"/>
    </w:rPr>
  </w:style>
  <w:style w:type="paragraph" w:customStyle="1" w:styleId="TexteR2">
    <w:name w:val="TexteR2"/>
    <w:basedOn w:val="Normal"/>
    <w:rsid w:val="00775F1A"/>
    <w:pPr>
      <w:tabs>
        <w:tab w:val="num" w:pos="1494"/>
        <w:tab w:val="left" w:pos="1560"/>
        <w:tab w:val="left" w:pos="2127"/>
        <w:tab w:val="left" w:pos="6946"/>
      </w:tabs>
      <w:spacing w:after="60"/>
      <w:ind w:left="1134"/>
    </w:pPr>
    <w:rPr>
      <w:rFonts w:ascii="Times New Roman" w:eastAsia="Times New Roman" w:hAnsi="Times New Roman"/>
      <w:sz w:val="24"/>
      <w:lang w:eastAsia="fr-FR"/>
    </w:rPr>
  </w:style>
  <w:style w:type="paragraph" w:styleId="Pieddepage">
    <w:name w:val="footer"/>
    <w:aliases w:val="En Tête - Pied de page,Pied de page Car Car111"/>
    <w:basedOn w:val="Normal"/>
    <w:link w:val="PieddepageCar"/>
    <w:unhideWhenUsed/>
    <w:rsid w:val="00924024"/>
    <w:pPr>
      <w:tabs>
        <w:tab w:val="center" w:pos="4536"/>
        <w:tab w:val="right" w:pos="9072"/>
      </w:tabs>
    </w:pPr>
  </w:style>
  <w:style w:type="character" w:customStyle="1" w:styleId="PieddepageCar">
    <w:name w:val="Pied de page Car"/>
    <w:aliases w:val="En Tête - Pied de page Car,Pied de page Car Car111 Car"/>
    <w:basedOn w:val="Policepardfaut"/>
    <w:link w:val="Pieddepage"/>
    <w:rsid w:val="00924024"/>
    <w:rPr>
      <w:rFonts w:ascii="Calibri" w:eastAsia="MS Mincho" w:hAnsi="Calibri" w:cs="Times New Roman"/>
      <w:sz w:val="22"/>
      <w:szCs w:val="24"/>
    </w:rPr>
  </w:style>
  <w:style w:type="character" w:customStyle="1" w:styleId="ParagraphedelisteCar">
    <w:name w:val="Paragraphe de liste Car"/>
    <w:aliases w:val="TP Liste Car,Paragraphe de liste num Car,Paragraphe de liste 1 Car,Listes Car,tiret normal Car,Titre 9 Liste 1 Car,Paragraphe puces Car,Avec puces Car"/>
    <w:basedOn w:val="Policepardfaut"/>
    <w:link w:val="Paragraphedeliste"/>
    <w:uiPriority w:val="99"/>
    <w:rsid w:val="00DE6132"/>
    <w:rPr>
      <w:rFonts w:ascii="Calibri" w:eastAsia="MS Mincho" w:hAnsi="Calibri" w:cs="Times New Roman"/>
      <w:sz w:val="22"/>
      <w:szCs w:val="24"/>
    </w:rPr>
  </w:style>
  <w:style w:type="paragraph" w:styleId="Corpsdetexte3">
    <w:name w:val="Body Text 3"/>
    <w:basedOn w:val="Normal"/>
    <w:link w:val="Corpsdetexte3Car"/>
    <w:uiPriority w:val="99"/>
    <w:semiHidden/>
    <w:unhideWhenUsed/>
    <w:rsid w:val="00C143C7"/>
    <w:pPr>
      <w:spacing w:after="120"/>
    </w:pPr>
    <w:rPr>
      <w:sz w:val="16"/>
      <w:szCs w:val="16"/>
    </w:rPr>
  </w:style>
  <w:style w:type="character" w:customStyle="1" w:styleId="Corpsdetexte3Car">
    <w:name w:val="Corps de texte 3 Car"/>
    <w:basedOn w:val="Policepardfaut"/>
    <w:link w:val="Corpsdetexte3"/>
    <w:uiPriority w:val="99"/>
    <w:semiHidden/>
    <w:rsid w:val="00C143C7"/>
    <w:rPr>
      <w:rFonts w:ascii="Calibri" w:eastAsia="MS Mincho" w:hAnsi="Calibri" w:cs="Times New Roman"/>
      <w:sz w:val="16"/>
      <w:szCs w:val="16"/>
    </w:rPr>
  </w:style>
  <w:style w:type="paragraph" w:customStyle="1" w:styleId="descript">
    <w:name w:val="descript"/>
    <w:rsid w:val="00C143C7"/>
    <w:pPr>
      <w:ind w:left="1418"/>
      <w:jc w:val="both"/>
    </w:pPr>
    <w:rPr>
      <w:rFonts w:ascii="Times New Roman" w:eastAsia="Times New Roman" w:hAnsi="Times New Roman" w:cs="Times New Roman"/>
      <w:i/>
      <w:noProof/>
      <w:lang w:bidi="he-IL"/>
    </w:rPr>
  </w:style>
  <w:style w:type="paragraph" w:customStyle="1" w:styleId="amodifier">
    <w:name w:val="a modifier"/>
    <w:basedOn w:val="Normal"/>
    <w:qFormat/>
    <w:rsid w:val="00F70F9A"/>
    <w:rPr>
      <w:rFonts w:eastAsia="Times New Roman" w:cs="Arial"/>
      <w:b/>
      <w:szCs w:val="16"/>
      <w:u w:color="00B0F0"/>
      <w:lang w:eastAsia="fr-FR"/>
    </w:rPr>
  </w:style>
  <w:style w:type="paragraph" w:customStyle="1" w:styleId="Texte0">
    <w:name w:val="Texte0"/>
    <w:basedOn w:val="Normal"/>
    <w:link w:val="Texte0Car"/>
    <w:rsid w:val="008A13AD"/>
    <w:pPr>
      <w:keepNext/>
      <w:keepLines/>
    </w:pPr>
    <w:rPr>
      <w:rFonts w:ascii="Times New Roman" w:eastAsia="Times New Roman" w:hAnsi="Times New Roman"/>
      <w:sz w:val="24"/>
      <w:lang w:eastAsia="fr-FR"/>
    </w:rPr>
  </w:style>
  <w:style w:type="character" w:customStyle="1" w:styleId="Texte0Car">
    <w:name w:val="Texte0 Car"/>
    <w:basedOn w:val="Policepardfaut"/>
    <w:link w:val="Texte0"/>
    <w:rsid w:val="008A13AD"/>
    <w:rPr>
      <w:rFonts w:ascii="Times New Roman" w:eastAsia="Times New Roman" w:hAnsi="Times New Roman" w:cs="Times New Roman"/>
      <w:sz w:val="24"/>
      <w:szCs w:val="24"/>
      <w:lang w:eastAsia="fr-FR"/>
    </w:rPr>
  </w:style>
  <w:style w:type="paragraph" w:customStyle="1" w:styleId="Default">
    <w:name w:val="Default"/>
    <w:rsid w:val="00CF4418"/>
    <w:pPr>
      <w:autoSpaceDE w:val="0"/>
      <w:autoSpaceDN w:val="0"/>
      <w:adjustRightInd w:val="0"/>
    </w:pPr>
    <w:rPr>
      <w:rFonts w:ascii="Times New Roman" w:eastAsia="Times New Roman" w:hAnsi="Times New Roman" w:cs="Times New Roman"/>
      <w:color w:val="000000"/>
      <w:sz w:val="24"/>
      <w:szCs w:val="24"/>
      <w:lang w:eastAsia="fr-FR"/>
    </w:rPr>
  </w:style>
  <w:style w:type="character" w:styleId="Accentuation">
    <w:name w:val="Emphasis"/>
    <w:uiPriority w:val="20"/>
    <w:qFormat/>
    <w:rsid w:val="00CF4418"/>
    <w:rPr>
      <w:i/>
      <w:iCs/>
    </w:rPr>
  </w:style>
  <w:style w:type="paragraph" w:styleId="Lgende">
    <w:name w:val="caption"/>
    <w:aliases w:val="Gras"/>
    <w:basedOn w:val="Normal"/>
    <w:next w:val="Normal"/>
    <w:qFormat/>
    <w:rsid w:val="00CF4418"/>
    <w:rPr>
      <w:b/>
      <w:i/>
      <w:sz w:val="24"/>
    </w:rPr>
  </w:style>
  <w:style w:type="character" w:customStyle="1" w:styleId="StyleCalibri">
    <w:name w:val="Style Calibri"/>
    <w:rsid w:val="00CF4418"/>
    <w:rPr>
      <w:rFonts w:ascii="Calibri" w:hAnsi="Calibri"/>
      <w:sz w:val="22"/>
      <w:szCs w:val="22"/>
    </w:rPr>
  </w:style>
  <w:style w:type="paragraph" w:styleId="Sous-titre">
    <w:name w:val="Subtitle"/>
    <w:basedOn w:val="Normal"/>
    <w:next w:val="Normal"/>
    <w:link w:val="Sous-titreCar"/>
    <w:uiPriority w:val="11"/>
    <w:rsid w:val="000F770F"/>
    <w:pPr>
      <w:spacing w:after="60"/>
      <w:outlineLvl w:val="1"/>
    </w:pPr>
    <w:rPr>
      <w:rFonts w:eastAsia="MS Gothic"/>
      <w:sz w:val="24"/>
    </w:rPr>
  </w:style>
  <w:style w:type="character" w:customStyle="1" w:styleId="Sous-titreCar">
    <w:name w:val="Sous-titre Car"/>
    <w:basedOn w:val="Policepardfaut"/>
    <w:link w:val="Sous-titre"/>
    <w:uiPriority w:val="11"/>
    <w:rsid w:val="000F770F"/>
    <w:rPr>
      <w:rFonts w:ascii="Calibri" w:eastAsia="MS Gothic" w:hAnsi="Calibri" w:cs="Times New Roman"/>
      <w:sz w:val="24"/>
      <w:szCs w:val="24"/>
    </w:rPr>
  </w:style>
  <w:style w:type="paragraph" w:customStyle="1" w:styleId="TitreTableau">
    <w:name w:val="Titre Tableau"/>
    <w:basedOn w:val="Normal"/>
    <w:link w:val="TitreTableauCar"/>
    <w:qFormat/>
    <w:rsid w:val="000F770F"/>
    <w:rPr>
      <w:b/>
      <w:color w:val="003871"/>
    </w:rPr>
  </w:style>
  <w:style w:type="character" w:customStyle="1" w:styleId="TitreTableauCar">
    <w:name w:val="Titre Tableau Car"/>
    <w:basedOn w:val="Policepardfaut"/>
    <w:link w:val="TitreTableau"/>
    <w:rsid w:val="000F770F"/>
    <w:rPr>
      <w:rFonts w:ascii="Calibri" w:eastAsia="MS Mincho" w:hAnsi="Calibri" w:cs="Times New Roman"/>
      <w:b/>
      <w:color w:val="003871"/>
      <w:sz w:val="22"/>
      <w:szCs w:val="24"/>
    </w:rPr>
  </w:style>
  <w:style w:type="paragraph" w:customStyle="1" w:styleId="Titre1page1">
    <w:name w:val="Titre 1 page 1"/>
    <w:basedOn w:val="Titre"/>
    <w:link w:val="Titre1page1Car"/>
    <w:rsid w:val="000F770F"/>
  </w:style>
  <w:style w:type="character" w:customStyle="1" w:styleId="Titre1page1Car">
    <w:name w:val="Titre 1 page 1 Car"/>
    <w:basedOn w:val="TitreCar"/>
    <w:link w:val="Titre1page1"/>
    <w:rsid w:val="000F770F"/>
    <w:rPr>
      <w:rFonts w:eastAsia="MS Mincho" w:cs="Times New Roman"/>
      <w:b/>
      <w:sz w:val="48"/>
      <w:szCs w:val="48"/>
    </w:rPr>
  </w:style>
  <w:style w:type="paragraph" w:customStyle="1" w:styleId="titre4SALLEPOLYV">
    <w:name w:val="titre 4 SALLE POLYV"/>
    <w:next w:val="Adressedestinataire"/>
    <w:autoRedefine/>
    <w:rsid w:val="000F770F"/>
    <w:pPr>
      <w:numPr>
        <w:ilvl w:val="3"/>
        <w:numId w:val="13"/>
      </w:numPr>
      <w:outlineLvl w:val="3"/>
    </w:pPr>
    <w:rPr>
      <w:rFonts w:ascii="Times New Roman" w:eastAsia="Times New Roman" w:hAnsi="Times New Roman" w:cs="Times New Roman"/>
      <w:sz w:val="22"/>
      <w:szCs w:val="22"/>
      <w:u w:val="single"/>
      <w:lang w:eastAsia="fr-FR"/>
    </w:rPr>
  </w:style>
  <w:style w:type="paragraph" w:customStyle="1" w:styleId="puce2-TiretFourniture">
    <w:name w:val="puce 2 - Tiret Fourniture"/>
    <w:basedOn w:val="Normal"/>
    <w:link w:val="puce2-TiretFournitureCar"/>
    <w:autoRedefine/>
    <w:rsid w:val="000F770F"/>
    <w:pPr>
      <w:numPr>
        <w:numId w:val="14"/>
      </w:numPr>
    </w:pPr>
  </w:style>
  <w:style w:type="paragraph" w:customStyle="1" w:styleId="puce3-Carr">
    <w:name w:val="puce 3 - Carré"/>
    <w:basedOn w:val="Normal"/>
    <w:autoRedefine/>
    <w:rsid w:val="000F770F"/>
    <w:pPr>
      <w:numPr>
        <w:numId w:val="16"/>
      </w:numPr>
    </w:pPr>
  </w:style>
  <w:style w:type="paragraph" w:customStyle="1" w:styleId="puce1-Fourniture">
    <w:name w:val="puce 1 - Fourniture"/>
    <w:basedOn w:val="Normal"/>
    <w:link w:val="puce1-FournitureCar"/>
    <w:autoRedefine/>
    <w:rsid w:val="000F770F"/>
    <w:pPr>
      <w:numPr>
        <w:numId w:val="15"/>
      </w:numPr>
    </w:pPr>
  </w:style>
  <w:style w:type="character" w:customStyle="1" w:styleId="puce1-FournitureCar">
    <w:name w:val="puce 1 - Fourniture Car"/>
    <w:basedOn w:val="Policepardfaut"/>
    <w:link w:val="puce1-Fourniture"/>
    <w:rsid w:val="000F770F"/>
    <w:rPr>
      <w:rFonts w:ascii="Calibri" w:eastAsia="MS Mincho" w:hAnsi="Calibri" w:cs="Times New Roman"/>
      <w:sz w:val="22"/>
      <w:szCs w:val="24"/>
    </w:rPr>
  </w:style>
  <w:style w:type="character" w:customStyle="1" w:styleId="puce2-TiretFournitureCar">
    <w:name w:val="puce 2 - Tiret Fourniture Car"/>
    <w:basedOn w:val="Policepardfaut"/>
    <w:link w:val="puce2-TiretFourniture"/>
    <w:rsid w:val="000F770F"/>
    <w:rPr>
      <w:rFonts w:ascii="Calibri" w:eastAsia="MS Mincho" w:hAnsi="Calibri" w:cs="Times New Roman"/>
      <w:sz w:val="22"/>
      <w:szCs w:val="24"/>
    </w:rPr>
  </w:style>
  <w:style w:type="paragraph" w:customStyle="1" w:styleId="puce2-TiretGnralits">
    <w:name w:val="puce 2 - Tiret Généralités"/>
    <w:basedOn w:val="puce2-TiretFourniture"/>
    <w:autoRedefine/>
    <w:rsid w:val="000F770F"/>
  </w:style>
  <w:style w:type="character" w:customStyle="1" w:styleId="apple-converted-space">
    <w:name w:val="apple-converted-space"/>
    <w:basedOn w:val="Policepardfaut"/>
    <w:rsid w:val="00B14889"/>
  </w:style>
  <w:style w:type="paragraph" w:customStyle="1" w:styleId="arttxt">
    <w:name w:val="arttxt"/>
    <w:basedOn w:val="Normal"/>
    <w:rsid w:val="00C43A61"/>
    <w:pPr>
      <w:spacing w:before="100" w:beforeAutospacing="1" w:after="100" w:afterAutospacing="1"/>
    </w:pPr>
    <w:rPr>
      <w:rFonts w:ascii="Times New Roman" w:eastAsia="Times New Roman" w:hAnsi="Times New Roman"/>
      <w:sz w:val="24"/>
      <w:lang w:eastAsia="fr-FR"/>
    </w:rPr>
  </w:style>
  <w:style w:type="paragraph" w:customStyle="1" w:styleId="15cbestektekst">
    <w:name w:val="15c. bestek tekst"/>
    <w:basedOn w:val="Normal"/>
    <w:rsid w:val="00200594"/>
    <w:pPr>
      <w:widowControl w:val="0"/>
      <w:tabs>
        <w:tab w:val="left" w:pos="170"/>
      </w:tabs>
      <w:autoSpaceDE w:val="0"/>
      <w:autoSpaceDN w:val="0"/>
      <w:adjustRightInd w:val="0"/>
      <w:spacing w:line="174" w:lineRule="atLeast"/>
      <w:ind w:left="113" w:hanging="113"/>
      <w:jc w:val="left"/>
      <w:textAlignment w:val="baseline"/>
    </w:pPr>
    <w:rPr>
      <w:rFonts w:ascii="MetaNormalLF-Roman" w:eastAsia="Times New Roman" w:hAnsi="MetaNormalLF-Roman"/>
      <w:color w:val="000000"/>
      <w:sz w:val="15"/>
      <w:szCs w:val="15"/>
      <w:lang w:val="nl-NL"/>
    </w:rPr>
  </w:style>
  <w:style w:type="paragraph" w:customStyle="1" w:styleId="15abestektitel">
    <w:name w:val="15a. bestek titel"/>
    <w:basedOn w:val="Normal"/>
    <w:rsid w:val="00200594"/>
    <w:pPr>
      <w:widowControl w:val="0"/>
      <w:autoSpaceDE w:val="0"/>
      <w:autoSpaceDN w:val="0"/>
      <w:adjustRightInd w:val="0"/>
      <w:spacing w:line="174" w:lineRule="atLeast"/>
      <w:textAlignment w:val="baseline"/>
    </w:pPr>
    <w:rPr>
      <w:rFonts w:ascii="MetaBoldLF-Roman" w:eastAsia="Times New Roman" w:hAnsi="MetaBoldLF-Roman"/>
      <w:color w:val="000000"/>
      <w:sz w:val="16"/>
      <w:szCs w:val="16"/>
      <w:lang w:val="nl-NL"/>
    </w:rPr>
  </w:style>
  <w:style w:type="paragraph" w:customStyle="1" w:styleId="aaStyle1">
    <w:name w:val="aaStyle1"/>
    <w:basedOn w:val="Normal"/>
    <w:rsid w:val="00940073"/>
    <w:rPr>
      <w:rFonts w:ascii="Times New Roman" w:eastAsia="Times New Roman" w:hAnsi="Times New Roman"/>
      <w:sz w:val="24"/>
      <w:lang w:eastAsia="fr-FR"/>
    </w:rPr>
  </w:style>
  <w:style w:type="paragraph" w:customStyle="1" w:styleId="TITRE1">
    <w:name w:val="TITRE 1"/>
    <w:basedOn w:val="Titre10"/>
    <w:qFormat/>
    <w:rsid w:val="00170D8E"/>
    <w:pPr>
      <w:numPr>
        <w:numId w:val="17"/>
      </w:numPr>
      <w:pBdr>
        <w:top w:val="single" w:sz="24" w:space="0" w:color="4F81BD"/>
        <w:left w:val="single" w:sz="24" w:space="0" w:color="4F81BD"/>
        <w:bottom w:val="single" w:sz="24" w:space="0" w:color="4F81BD"/>
        <w:right w:val="single" w:sz="24" w:space="0" w:color="4F81BD"/>
      </w:pBdr>
      <w:shd w:val="clear" w:color="auto" w:fill="4F81BD"/>
      <w:tabs>
        <w:tab w:val="clear" w:pos="709"/>
      </w:tabs>
      <w:spacing w:after="0" w:line="276" w:lineRule="auto"/>
      <w:ind w:left="357" w:hanging="357"/>
      <w:jc w:val="left"/>
    </w:pPr>
    <w:rPr>
      <w:rFonts w:eastAsia="Times New Roman"/>
      <w:bCs/>
      <w:color w:val="FFFFFF"/>
      <w:spacing w:val="15"/>
      <w:sz w:val="22"/>
      <w:szCs w:val="22"/>
      <w:u w:val="none"/>
      <w:lang w:bidi="en-US"/>
    </w:rPr>
  </w:style>
  <w:style w:type="paragraph" w:customStyle="1" w:styleId="TITRE2">
    <w:name w:val="TITRE 2"/>
    <w:basedOn w:val="Titre20"/>
    <w:qFormat/>
    <w:rsid w:val="00170D8E"/>
    <w:pPr>
      <w:keepNext w:val="0"/>
      <w:keepLines w:val="0"/>
      <w:numPr>
        <w:numId w:val="17"/>
      </w:numPr>
      <w:pBdr>
        <w:top w:val="single" w:sz="24" w:space="0" w:color="DBE5F1"/>
        <w:left w:val="single" w:sz="24" w:space="0" w:color="DBE5F1"/>
        <w:bottom w:val="single" w:sz="24" w:space="0" w:color="DBE5F1"/>
        <w:right w:val="single" w:sz="24" w:space="0" w:color="DBE5F1"/>
      </w:pBdr>
      <w:shd w:val="clear" w:color="auto" w:fill="DBE5F1"/>
      <w:tabs>
        <w:tab w:val="clear" w:pos="1134"/>
      </w:tabs>
      <w:spacing w:before="200" w:after="0" w:line="276" w:lineRule="auto"/>
      <w:jc w:val="left"/>
    </w:pPr>
    <w:rPr>
      <w:rFonts w:eastAsia="Times New Roman"/>
      <w:b w:val="0"/>
      <w:bCs w:val="0"/>
      <w:color w:val="auto"/>
      <w:spacing w:val="15"/>
      <w:sz w:val="22"/>
      <w:szCs w:val="22"/>
      <w:u w:val="none"/>
      <w:lang w:bidi="en-US"/>
    </w:rPr>
  </w:style>
  <w:style w:type="paragraph" w:customStyle="1" w:styleId="TITRE3">
    <w:name w:val="TITRE 3"/>
    <w:basedOn w:val="Titre30"/>
    <w:link w:val="TITRE3Car0"/>
    <w:qFormat/>
    <w:rsid w:val="00170D8E"/>
    <w:pPr>
      <w:keepNext w:val="0"/>
      <w:keepLines w:val="0"/>
      <w:numPr>
        <w:numId w:val="17"/>
      </w:numPr>
      <w:pBdr>
        <w:bottom w:val="single" w:sz="6" w:space="1" w:color="4F81BD"/>
      </w:pBdr>
      <w:tabs>
        <w:tab w:val="clear" w:pos="1134"/>
      </w:tabs>
      <w:spacing w:before="300" w:after="0" w:line="276" w:lineRule="auto"/>
      <w:jc w:val="left"/>
    </w:pPr>
    <w:rPr>
      <w:rFonts w:eastAsiaTheme="majorEastAsia" w:cstheme="majorBidi"/>
      <w:bCs w:val="0"/>
      <w:color w:val="243F60"/>
      <w:spacing w:val="15"/>
      <w:sz w:val="22"/>
      <w:szCs w:val="22"/>
      <w:lang w:bidi="en-US"/>
    </w:rPr>
  </w:style>
  <w:style w:type="character" w:customStyle="1" w:styleId="TITRE3Car0">
    <w:name w:val="TITRE 3 Car"/>
    <w:basedOn w:val="Titre3Car"/>
    <w:link w:val="TITRE3"/>
    <w:rsid w:val="00170D8E"/>
    <w:rPr>
      <w:rFonts w:ascii="Calibri" w:eastAsiaTheme="majorEastAsia" w:hAnsi="Calibri" w:cstheme="majorBidi"/>
      <w:b/>
      <w:bCs w:val="0"/>
      <w:smallCaps/>
      <w:color w:val="243F60"/>
      <w:spacing w:val="15"/>
      <w:sz w:val="22"/>
      <w:szCs w:val="22"/>
      <w:u w:val="single"/>
      <w:lang w:bidi="en-US"/>
    </w:rPr>
  </w:style>
  <w:style w:type="paragraph" w:customStyle="1" w:styleId="Puce2">
    <w:name w:val="Puce 2"/>
    <w:basedOn w:val="Normal"/>
    <w:link w:val="Puce2Car1"/>
    <w:qFormat/>
    <w:rsid w:val="00447FCE"/>
    <w:pPr>
      <w:numPr>
        <w:numId w:val="18"/>
      </w:numPr>
    </w:pPr>
    <w:rPr>
      <w:rFonts w:ascii="Arial" w:eastAsia="Times New Roman" w:hAnsi="Arial" w:cs="Arial"/>
      <w:sz w:val="18"/>
      <w:szCs w:val="18"/>
      <w:lang w:eastAsia="fr-FR"/>
    </w:rPr>
  </w:style>
  <w:style w:type="paragraph" w:customStyle="1" w:styleId="Puce1">
    <w:name w:val="Puce 1"/>
    <w:basedOn w:val="Normal"/>
    <w:link w:val="Puce1Car"/>
    <w:qFormat/>
    <w:rsid w:val="00447FCE"/>
    <w:pPr>
      <w:numPr>
        <w:numId w:val="19"/>
      </w:numPr>
      <w:ind w:right="357"/>
    </w:pPr>
    <w:rPr>
      <w:rFonts w:ascii="Arial" w:eastAsia="Times New Roman" w:hAnsi="Arial" w:cs="Arial"/>
      <w:sz w:val="18"/>
      <w:szCs w:val="18"/>
      <w:lang w:eastAsia="fr-FR"/>
    </w:rPr>
  </w:style>
  <w:style w:type="paragraph" w:customStyle="1" w:styleId="Titresansnumro">
    <w:name w:val="Titre sans numéro"/>
    <w:basedOn w:val="Normal"/>
    <w:link w:val="TitresansnumroCar1"/>
    <w:qFormat/>
    <w:rsid w:val="00447FCE"/>
    <w:pPr>
      <w:spacing w:before="240" w:line="288" w:lineRule="auto"/>
      <w:jc w:val="left"/>
    </w:pPr>
    <w:rPr>
      <w:rFonts w:ascii="Arial" w:eastAsia="Times New Roman" w:hAnsi="Arial" w:cs="Arial"/>
      <w:sz w:val="18"/>
      <w:szCs w:val="18"/>
      <w:u w:val="single"/>
      <w:lang w:eastAsia="fr-FR"/>
    </w:rPr>
  </w:style>
  <w:style w:type="character" w:customStyle="1" w:styleId="Puce1Car">
    <w:name w:val="Puce 1 Car"/>
    <w:basedOn w:val="Policepardfaut"/>
    <w:link w:val="Puce1"/>
    <w:rsid w:val="00447FCE"/>
    <w:rPr>
      <w:rFonts w:ascii="Arial" w:eastAsia="Times New Roman" w:hAnsi="Arial" w:cs="Arial"/>
      <w:sz w:val="18"/>
      <w:szCs w:val="18"/>
      <w:lang w:eastAsia="fr-FR"/>
    </w:rPr>
  </w:style>
  <w:style w:type="character" w:customStyle="1" w:styleId="TitresansnumroCar1">
    <w:name w:val="Titre sans numéro Car1"/>
    <w:basedOn w:val="Policepardfaut"/>
    <w:link w:val="Titresansnumro"/>
    <w:rsid w:val="00447FCE"/>
    <w:rPr>
      <w:rFonts w:ascii="Arial" w:eastAsia="Times New Roman" w:hAnsi="Arial" w:cs="Arial"/>
      <w:sz w:val="18"/>
      <w:szCs w:val="18"/>
      <w:u w:val="single"/>
      <w:lang w:eastAsia="fr-FR"/>
    </w:rPr>
  </w:style>
  <w:style w:type="character" w:customStyle="1" w:styleId="Puce2Car1">
    <w:name w:val="Puce 2 Car1"/>
    <w:link w:val="Puce2"/>
    <w:rsid w:val="00447FCE"/>
    <w:rPr>
      <w:rFonts w:ascii="Arial" w:eastAsia="Times New Roman" w:hAnsi="Arial" w:cs="Arial"/>
      <w:sz w:val="18"/>
      <w:szCs w:val="18"/>
      <w:lang w:eastAsia="fr-FR"/>
    </w:rPr>
  </w:style>
  <w:style w:type="paragraph" w:customStyle="1" w:styleId="Puce1CarCar">
    <w:name w:val="Puce 1 Car Car"/>
    <w:basedOn w:val="Normal"/>
    <w:rsid w:val="00321D07"/>
    <w:pPr>
      <w:tabs>
        <w:tab w:val="num" w:pos="397"/>
      </w:tabs>
      <w:ind w:left="397" w:right="357" w:hanging="397"/>
    </w:pPr>
    <w:rPr>
      <w:rFonts w:ascii="Arial" w:eastAsia="Times New Roman" w:hAnsi="Arial" w:cs="Arial"/>
      <w:sz w:val="18"/>
      <w:szCs w:val="18"/>
      <w:lang w:eastAsia="fr-FR"/>
    </w:rPr>
  </w:style>
  <w:style w:type="character" w:customStyle="1" w:styleId="Titre31">
    <w:name w:val="Titre3"/>
    <w:basedOn w:val="Policepardfaut"/>
    <w:rsid w:val="004977A6"/>
  </w:style>
  <w:style w:type="character" w:customStyle="1" w:styleId="textenoir">
    <w:name w:val="textenoir"/>
    <w:basedOn w:val="Policepardfaut"/>
    <w:rsid w:val="004010A5"/>
  </w:style>
  <w:style w:type="character" w:customStyle="1" w:styleId="TitresansnumroCar">
    <w:name w:val="Titre sans numéro Car"/>
    <w:rsid w:val="003709D7"/>
    <w:rPr>
      <w:rFonts w:ascii="Calibri" w:eastAsia="Times New Roman" w:hAnsi="Calibri" w:cs="Arial"/>
      <w:sz w:val="22"/>
      <w:szCs w:val="18"/>
      <w:u w:val="single"/>
      <w:lang w:eastAsia="fr-FR"/>
    </w:rPr>
  </w:style>
  <w:style w:type="paragraph" w:customStyle="1" w:styleId="CORPS">
    <w:name w:val="CORPS"/>
    <w:basedOn w:val="Normal"/>
    <w:link w:val="CORPSCar"/>
    <w:qFormat/>
    <w:rsid w:val="00203907"/>
    <w:pPr>
      <w:spacing w:line="276" w:lineRule="auto"/>
    </w:pPr>
    <w:rPr>
      <w:rFonts w:eastAsia="Times New Roman" w:cs="Calibri"/>
      <w:szCs w:val="22"/>
    </w:rPr>
  </w:style>
  <w:style w:type="character" w:customStyle="1" w:styleId="CORPSCar">
    <w:name w:val="CORPS Car"/>
    <w:basedOn w:val="Policepardfaut"/>
    <w:link w:val="CORPS"/>
    <w:rsid w:val="00203907"/>
    <w:rPr>
      <w:rFonts w:ascii="Calibri" w:eastAsia="Times New Roman" w:hAnsi="Calibri" w:cs="Calibri"/>
      <w:sz w:val="22"/>
      <w:szCs w:val="22"/>
    </w:rPr>
  </w:style>
  <w:style w:type="character" w:customStyle="1" w:styleId="a-size-large">
    <w:name w:val="a-size-large"/>
    <w:basedOn w:val="Policepardfaut"/>
    <w:rsid w:val="0054642E"/>
  </w:style>
  <w:style w:type="character" w:customStyle="1" w:styleId="a-list-item">
    <w:name w:val="a-list-item"/>
    <w:basedOn w:val="Policepardfaut"/>
    <w:rsid w:val="00FE39F2"/>
  </w:style>
  <w:style w:type="paragraph" w:customStyle="1" w:styleId="Annexes">
    <w:name w:val="Annexes"/>
    <w:basedOn w:val="Titre10"/>
    <w:next w:val="Corpsdetexte"/>
    <w:rsid w:val="00983D30"/>
    <w:pPr>
      <w:keepNext/>
      <w:numPr>
        <w:numId w:val="20"/>
      </w:numPr>
      <w:pBdr>
        <w:top w:val="single" w:sz="6" w:space="1" w:color="auto"/>
        <w:left w:val="single" w:sz="6" w:space="1" w:color="auto"/>
        <w:bottom w:val="single" w:sz="6" w:space="1" w:color="auto"/>
        <w:right w:val="single" w:sz="6" w:space="1" w:color="auto"/>
      </w:pBdr>
      <w:shd w:val="pct20" w:color="auto" w:fill="auto"/>
      <w:tabs>
        <w:tab w:val="num" w:pos="709"/>
      </w:tabs>
      <w:overflowPunct w:val="0"/>
      <w:autoSpaceDE w:val="0"/>
      <w:autoSpaceDN w:val="0"/>
      <w:adjustRightInd w:val="0"/>
      <w:spacing w:before="240" w:after="60"/>
      <w:ind w:left="709" w:firstLine="284"/>
      <w:textAlignment w:val="baseline"/>
      <w:outlineLvl w:val="9"/>
    </w:pPr>
    <w:rPr>
      <w:rFonts w:ascii="Times New Roman" w:eastAsia="Times New Roman" w:hAnsi="Times New Roman"/>
      <w:bCs/>
      <w:color w:val="auto"/>
      <w:kern w:val="28"/>
      <w:sz w:val="22"/>
      <w:szCs w:val="22"/>
      <w:u w:val="none"/>
      <w:lang w:eastAsia="fr-FR"/>
    </w:rPr>
  </w:style>
  <w:style w:type="paragraph" w:customStyle="1" w:styleId="StyleTitre2">
    <w:name w:val="Style Titre 2"/>
    <w:aliases w:val="M-Titre 2 + Avant : 0 cm,M-Titre 2 + Times New Roman,M-Titre 2 + Gauche Gauche :  0 cm Suspendu : 102 cm"/>
    <w:basedOn w:val="Titre20"/>
    <w:rsid w:val="00983D30"/>
    <w:pPr>
      <w:keepLines w:val="0"/>
      <w:numPr>
        <w:numId w:val="20"/>
      </w:numPr>
      <w:tabs>
        <w:tab w:val="clear" w:pos="1134"/>
        <w:tab w:val="num" w:pos="360"/>
      </w:tabs>
      <w:spacing w:before="240" w:after="60"/>
    </w:pPr>
    <w:rPr>
      <w:rFonts w:ascii="Times New Roman" w:eastAsia="Times New Roman" w:hAnsi="Times New Roman"/>
      <w:color w:val="auto"/>
      <w:szCs w:val="24"/>
      <w:lang w:eastAsia="fr-FR"/>
    </w:rPr>
  </w:style>
  <w:style w:type="paragraph" w:styleId="Corpsdetexte">
    <w:name w:val="Body Text"/>
    <w:basedOn w:val="Normal"/>
    <w:link w:val="CorpsdetexteCar"/>
    <w:semiHidden/>
    <w:unhideWhenUsed/>
    <w:rsid w:val="00983D30"/>
    <w:pPr>
      <w:spacing w:after="120"/>
    </w:pPr>
  </w:style>
  <w:style w:type="character" w:customStyle="1" w:styleId="CorpsdetexteCar">
    <w:name w:val="Corps de texte Car"/>
    <w:basedOn w:val="Policepardfaut"/>
    <w:link w:val="Corpsdetexte"/>
    <w:semiHidden/>
    <w:rsid w:val="00983D30"/>
    <w:rPr>
      <w:rFonts w:ascii="Calibri" w:eastAsia="MS Mincho" w:hAnsi="Calibri" w:cs="Times New Roman"/>
      <w:sz w:val="22"/>
      <w:szCs w:val="24"/>
    </w:rPr>
  </w:style>
  <w:style w:type="paragraph" w:customStyle="1" w:styleId="Style2">
    <w:name w:val="Style2"/>
    <w:basedOn w:val="Normal"/>
    <w:qFormat/>
    <w:rsid w:val="00513658"/>
    <w:pPr>
      <w:tabs>
        <w:tab w:val="num" w:pos="1008"/>
      </w:tabs>
      <w:spacing w:before="240" w:after="60"/>
      <w:ind w:left="1008" w:hanging="1008"/>
      <w:jc w:val="left"/>
      <w:outlineLvl w:val="4"/>
    </w:pPr>
    <w:rPr>
      <w:rFonts w:ascii="Times New Roman" w:eastAsia="Times New Roman" w:hAnsi="Times New Roman"/>
      <w:i/>
      <w:iCs/>
      <w:sz w:val="24"/>
      <w:u w:val="single"/>
      <w:lang w:eastAsia="fr-FR"/>
    </w:rPr>
  </w:style>
  <w:style w:type="paragraph" w:customStyle="1" w:styleId="Modedemtrlocalisation">
    <w:name w:val="Mode de métré &amp; localisation"/>
    <w:basedOn w:val="Normal"/>
    <w:rsid w:val="009A0716"/>
    <w:rPr>
      <w:rFonts w:ascii="Arial" w:eastAsia="Times" w:hAnsi="Arial"/>
      <w:sz w:val="20"/>
      <w:szCs w:val="20"/>
      <w:u w:val="single"/>
      <w:lang w:eastAsia="fr-FR"/>
    </w:rPr>
  </w:style>
  <w:style w:type="character" w:styleId="Lienhypertexte">
    <w:name w:val="Hyperlink"/>
    <w:basedOn w:val="Policepardfaut"/>
    <w:uiPriority w:val="99"/>
    <w:semiHidden/>
    <w:unhideWhenUsed/>
    <w:rsid w:val="005043F3"/>
    <w:rPr>
      <w:color w:val="0000FF"/>
      <w:u w:val="single"/>
    </w:rPr>
  </w:style>
  <w:style w:type="paragraph" w:customStyle="1" w:styleId="Normalgras">
    <w:name w:val="Normal gras"/>
    <w:basedOn w:val="Normal"/>
    <w:link w:val="NormalgrasCar"/>
    <w:qFormat/>
    <w:rsid w:val="00AA2703"/>
    <w:rPr>
      <w:rFonts w:asciiTheme="minorHAnsi" w:hAnsiTheme="minorHAnsi"/>
      <w:b/>
      <w:szCs w:val="22"/>
    </w:rPr>
  </w:style>
  <w:style w:type="character" w:customStyle="1" w:styleId="NormalgrasCar">
    <w:name w:val="Normal gras Car"/>
    <w:basedOn w:val="Policepardfaut"/>
    <w:link w:val="Normalgras"/>
    <w:rsid w:val="00AA2703"/>
    <w:rPr>
      <w:rFonts w:asciiTheme="minorHAnsi" w:eastAsia="MS Mincho" w:hAnsiTheme="minorHAnsi" w:cs="Times New Roman"/>
      <w:b/>
      <w:sz w:val="22"/>
      <w:szCs w:val="22"/>
    </w:rPr>
  </w:style>
  <w:style w:type="paragraph" w:styleId="Retraitcorpsdetexte2">
    <w:name w:val="Body Text Indent 2"/>
    <w:basedOn w:val="Normal"/>
    <w:link w:val="Retraitcorpsdetexte2Car"/>
    <w:uiPriority w:val="99"/>
    <w:semiHidden/>
    <w:unhideWhenUsed/>
    <w:rsid w:val="00AA270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A2703"/>
    <w:rPr>
      <w:rFonts w:ascii="Calibri" w:eastAsia="MS Mincho" w:hAnsi="Calibri" w:cs="Times New Roman"/>
      <w:sz w:val="22"/>
      <w:szCs w:val="24"/>
    </w:rPr>
  </w:style>
  <w:style w:type="paragraph" w:styleId="Normalcentr">
    <w:name w:val="Block Text"/>
    <w:basedOn w:val="Normal"/>
    <w:rsid w:val="00AA2703"/>
    <w:pPr>
      <w:ind w:left="20" w:right="15"/>
    </w:pPr>
    <w:rPr>
      <w:rFonts w:ascii="Times" w:eastAsia="Times New Roman" w:hAnsi="Times"/>
      <w:sz w:val="24"/>
      <w:lang w:eastAsia="zh-CN"/>
    </w:rPr>
  </w:style>
  <w:style w:type="paragraph" w:customStyle="1" w:styleId="puce4-Dimensions">
    <w:name w:val="puce 4 - Dimensions"/>
    <w:basedOn w:val="Normal"/>
    <w:rsid w:val="00AA2703"/>
    <w:rPr>
      <w:rFonts w:ascii="Times New Roman" w:eastAsia="Times New Roman" w:hAnsi="Times New Roman"/>
      <w:sz w:val="24"/>
      <w:lang w:eastAsia="fr-FR"/>
    </w:rPr>
  </w:style>
  <w:style w:type="paragraph" w:customStyle="1" w:styleId="StyleRetraitnormalGauche2cm">
    <w:name w:val="Style Retrait normal + Gauche :  2 cm"/>
    <w:basedOn w:val="Paragraphedeliste"/>
    <w:qFormat/>
    <w:rsid w:val="00C072D0"/>
    <w:pPr>
      <w:ind w:left="1134"/>
    </w:pPr>
    <w:rPr>
      <w:rFonts w:ascii="Arial" w:eastAsia="Times New Roman" w:hAnsi="Arial" w:cs="Arial"/>
      <w:sz w:val="20"/>
      <w:szCs w:val="20"/>
      <w:lang w:eastAsia="fr-FR"/>
    </w:rPr>
  </w:style>
  <w:style w:type="paragraph" w:customStyle="1" w:styleId="ArtDescriptif">
    <w:name w:val="ArtDescriptif"/>
    <w:link w:val="ArtDescriptifCar"/>
    <w:autoRedefine/>
    <w:rsid w:val="00701D6C"/>
    <w:pPr>
      <w:contextualSpacing/>
      <w:jc w:val="both"/>
    </w:pPr>
    <w:rPr>
      <w:rFonts w:ascii="Calibri" w:eastAsia="Times New Roman" w:hAnsi="Calibri" w:cs="Times New Roman"/>
      <w:sz w:val="22"/>
      <w:szCs w:val="22"/>
      <w:lang w:eastAsia="fr-FR"/>
    </w:rPr>
  </w:style>
  <w:style w:type="character" w:customStyle="1" w:styleId="ArtDescriptifCar">
    <w:name w:val="ArtDescriptif Car"/>
    <w:link w:val="ArtDescriptif"/>
    <w:rsid w:val="00701D6C"/>
    <w:rPr>
      <w:rFonts w:ascii="Calibri" w:eastAsia="Times New Roman" w:hAnsi="Calibri" w:cs="Times New Roman"/>
      <w:sz w:val="22"/>
      <w:szCs w:val="22"/>
      <w:lang w:eastAsia="fr-FR"/>
    </w:rPr>
  </w:style>
  <w:style w:type="paragraph" w:customStyle="1" w:styleId="Corpsdetextenoir">
    <w:name w:val="Corps de texte noir"/>
    <w:basedOn w:val="Normal"/>
    <w:rsid w:val="00DC4BC5"/>
    <w:rPr>
      <w:rFonts w:ascii="Times New Roman" w:eastAsia="Times New Roman" w:hAnsi="Times New Roman"/>
      <w:szCs w:val="22"/>
      <w:lang w:eastAsia="fr-FR"/>
    </w:rPr>
  </w:style>
  <w:style w:type="paragraph" w:customStyle="1" w:styleId="FirstParagraph">
    <w:name w:val="First Paragraph"/>
    <w:basedOn w:val="Corpsdetexte"/>
    <w:next w:val="Corpsdetexte"/>
    <w:qFormat/>
    <w:rsid w:val="00F53026"/>
    <w:pPr>
      <w:spacing w:before="180" w:after="180"/>
      <w:jc w:val="left"/>
    </w:pPr>
    <w:rPr>
      <w:rFonts w:asciiTheme="minorHAnsi" w:eastAsiaTheme="minorHAnsi" w:hAnsiTheme="minorHAnsi" w:cstheme="minorBidi"/>
      <w:sz w:val="24"/>
      <w:lang w:val="en-US"/>
    </w:rPr>
  </w:style>
  <w:style w:type="numbering" w:customStyle="1" w:styleId="1111111">
    <w:name w:val="1 / 1.1 / 1.1.11"/>
    <w:basedOn w:val="Aucuneliste"/>
    <w:next w:val="111111"/>
    <w:semiHidden/>
    <w:rsid w:val="00E26136"/>
    <w:pPr>
      <w:numPr>
        <w:numId w:val="1"/>
      </w:numPr>
    </w:pPr>
  </w:style>
  <w:style w:type="paragraph" w:customStyle="1" w:styleId="Descriptif">
    <w:name w:val="Descriptif"/>
    <w:basedOn w:val="Normal"/>
    <w:rsid w:val="00A212D1"/>
    <w:pPr>
      <w:overflowPunct w:val="0"/>
      <w:autoSpaceDE w:val="0"/>
      <w:autoSpaceDN w:val="0"/>
      <w:adjustRightInd w:val="0"/>
      <w:jc w:val="left"/>
      <w:textAlignment w:val="baseline"/>
    </w:pPr>
    <w:rPr>
      <w:rFonts w:ascii="Arial" w:eastAsia="Times New Roman" w:hAnsi="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2772">
      <w:bodyDiv w:val="1"/>
      <w:marLeft w:val="0"/>
      <w:marRight w:val="0"/>
      <w:marTop w:val="0"/>
      <w:marBottom w:val="0"/>
      <w:divBdr>
        <w:top w:val="none" w:sz="0" w:space="0" w:color="auto"/>
        <w:left w:val="none" w:sz="0" w:space="0" w:color="auto"/>
        <w:bottom w:val="none" w:sz="0" w:space="0" w:color="auto"/>
        <w:right w:val="none" w:sz="0" w:space="0" w:color="auto"/>
      </w:divBdr>
    </w:div>
    <w:div w:id="50081029">
      <w:bodyDiv w:val="1"/>
      <w:marLeft w:val="0"/>
      <w:marRight w:val="0"/>
      <w:marTop w:val="0"/>
      <w:marBottom w:val="0"/>
      <w:divBdr>
        <w:top w:val="none" w:sz="0" w:space="0" w:color="auto"/>
        <w:left w:val="none" w:sz="0" w:space="0" w:color="auto"/>
        <w:bottom w:val="none" w:sz="0" w:space="0" w:color="auto"/>
        <w:right w:val="none" w:sz="0" w:space="0" w:color="auto"/>
      </w:divBdr>
    </w:div>
    <w:div w:id="71784142">
      <w:bodyDiv w:val="1"/>
      <w:marLeft w:val="0"/>
      <w:marRight w:val="0"/>
      <w:marTop w:val="0"/>
      <w:marBottom w:val="0"/>
      <w:divBdr>
        <w:top w:val="none" w:sz="0" w:space="0" w:color="auto"/>
        <w:left w:val="none" w:sz="0" w:space="0" w:color="auto"/>
        <w:bottom w:val="none" w:sz="0" w:space="0" w:color="auto"/>
        <w:right w:val="none" w:sz="0" w:space="0" w:color="auto"/>
      </w:divBdr>
    </w:div>
    <w:div w:id="112332481">
      <w:bodyDiv w:val="1"/>
      <w:marLeft w:val="0"/>
      <w:marRight w:val="0"/>
      <w:marTop w:val="0"/>
      <w:marBottom w:val="0"/>
      <w:divBdr>
        <w:top w:val="none" w:sz="0" w:space="0" w:color="auto"/>
        <w:left w:val="none" w:sz="0" w:space="0" w:color="auto"/>
        <w:bottom w:val="none" w:sz="0" w:space="0" w:color="auto"/>
        <w:right w:val="none" w:sz="0" w:space="0" w:color="auto"/>
      </w:divBdr>
    </w:div>
    <w:div w:id="166949788">
      <w:bodyDiv w:val="1"/>
      <w:marLeft w:val="0"/>
      <w:marRight w:val="0"/>
      <w:marTop w:val="0"/>
      <w:marBottom w:val="0"/>
      <w:divBdr>
        <w:top w:val="none" w:sz="0" w:space="0" w:color="auto"/>
        <w:left w:val="none" w:sz="0" w:space="0" w:color="auto"/>
        <w:bottom w:val="none" w:sz="0" w:space="0" w:color="auto"/>
        <w:right w:val="none" w:sz="0" w:space="0" w:color="auto"/>
      </w:divBdr>
    </w:div>
    <w:div w:id="191043630">
      <w:bodyDiv w:val="1"/>
      <w:marLeft w:val="0"/>
      <w:marRight w:val="0"/>
      <w:marTop w:val="0"/>
      <w:marBottom w:val="0"/>
      <w:divBdr>
        <w:top w:val="none" w:sz="0" w:space="0" w:color="auto"/>
        <w:left w:val="none" w:sz="0" w:space="0" w:color="auto"/>
        <w:bottom w:val="none" w:sz="0" w:space="0" w:color="auto"/>
        <w:right w:val="none" w:sz="0" w:space="0" w:color="auto"/>
      </w:divBdr>
      <w:divsChild>
        <w:div w:id="1825852270">
          <w:marLeft w:val="0"/>
          <w:marRight w:val="0"/>
          <w:marTop w:val="0"/>
          <w:marBottom w:val="0"/>
          <w:divBdr>
            <w:top w:val="none" w:sz="0" w:space="0" w:color="auto"/>
            <w:left w:val="none" w:sz="0" w:space="0" w:color="auto"/>
            <w:bottom w:val="none" w:sz="0" w:space="0" w:color="auto"/>
            <w:right w:val="none" w:sz="0" w:space="0" w:color="auto"/>
          </w:divBdr>
        </w:div>
        <w:div w:id="1374307179">
          <w:marLeft w:val="0"/>
          <w:marRight w:val="0"/>
          <w:marTop w:val="0"/>
          <w:marBottom w:val="0"/>
          <w:divBdr>
            <w:top w:val="none" w:sz="0" w:space="0" w:color="auto"/>
            <w:left w:val="none" w:sz="0" w:space="0" w:color="auto"/>
            <w:bottom w:val="none" w:sz="0" w:space="0" w:color="auto"/>
            <w:right w:val="none" w:sz="0" w:space="0" w:color="auto"/>
          </w:divBdr>
        </w:div>
        <w:div w:id="1918204114">
          <w:marLeft w:val="0"/>
          <w:marRight w:val="0"/>
          <w:marTop w:val="0"/>
          <w:marBottom w:val="0"/>
          <w:divBdr>
            <w:top w:val="none" w:sz="0" w:space="0" w:color="auto"/>
            <w:left w:val="none" w:sz="0" w:space="0" w:color="auto"/>
            <w:bottom w:val="none" w:sz="0" w:space="0" w:color="auto"/>
            <w:right w:val="none" w:sz="0" w:space="0" w:color="auto"/>
          </w:divBdr>
        </w:div>
        <w:div w:id="1278565133">
          <w:marLeft w:val="0"/>
          <w:marRight w:val="0"/>
          <w:marTop w:val="0"/>
          <w:marBottom w:val="0"/>
          <w:divBdr>
            <w:top w:val="none" w:sz="0" w:space="0" w:color="auto"/>
            <w:left w:val="none" w:sz="0" w:space="0" w:color="auto"/>
            <w:bottom w:val="none" w:sz="0" w:space="0" w:color="auto"/>
            <w:right w:val="none" w:sz="0" w:space="0" w:color="auto"/>
          </w:divBdr>
        </w:div>
        <w:div w:id="357513927">
          <w:marLeft w:val="0"/>
          <w:marRight w:val="0"/>
          <w:marTop w:val="0"/>
          <w:marBottom w:val="0"/>
          <w:divBdr>
            <w:top w:val="none" w:sz="0" w:space="0" w:color="auto"/>
            <w:left w:val="none" w:sz="0" w:space="0" w:color="auto"/>
            <w:bottom w:val="none" w:sz="0" w:space="0" w:color="auto"/>
            <w:right w:val="none" w:sz="0" w:space="0" w:color="auto"/>
          </w:divBdr>
        </w:div>
      </w:divsChild>
    </w:div>
    <w:div w:id="212616452">
      <w:bodyDiv w:val="1"/>
      <w:marLeft w:val="0"/>
      <w:marRight w:val="0"/>
      <w:marTop w:val="0"/>
      <w:marBottom w:val="0"/>
      <w:divBdr>
        <w:top w:val="none" w:sz="0" w:space="0" w:color="auto"/>
        <w:left w:val="none" w:sz="0" w:space="0" w:color="auto"/>
        <w:bottom w:val="none" w:sz="0" w:space="0" w:color="auto"/>
        <w:right w:val="none" w:sz="0" w:space="0" w:color="auto"/>
      </w:divBdr>
    </w:div>
    <w:div w:id="255098296">
      <w:bodyDiv w:val="1"/>
      <w:marLeft w:val="0"/>
      <w:marRight w:val="0"/>
      <w:marTop w:val="0"/>
      <w:marBottom w:val="0"/>
      <w:divBdr>
        <w:top w:val="none" w:sz="0" w:space="0" w:color="auto"/>
        <w:left w:val="none" w:sz="0" w:space="0" w:color="auto"/>
        <w:bottom w:val="none" w:sz="0" w:space="0" w:color="auto"/>
        <w:right w:val="none" w:sz="0" w:space="0" w:color="auto"/>
      </w:divBdr>
    </w:div>
    <w:div w:id="257718011">
      <w:bodyDiv w:val="1"/>
      <w:marLeft w:val="0"/>
      <w:marRight w:val="0"/>
      <w:marTop w:val="0"/>
      <w:marBottom w:val="0"/>
      <w:divBdr>
        <w:top w:val="none" w:sz="0" w:space="0" w:color="auto"/>
        <w:left w:val="none" w:sz="0" w:space="0" w:color="auto"/>
        <w:bottom w:val="none" w:sz="0" w:space="0" w:color="auto"/>
        <w:right w:val="none" w:sz="0" w:space="0" w:color="auto"/>
      </w:divBdr>
      <w:divsChild>
        <w:div w:id="1903983263">
          <w:marLeft w:val="0"/>
          <w:marRight w:val="0"/>
          <w:marTop w:val="0"/>
          <w:marBottom w:val="0"/>
          <w:divBdr>
            <w:top w:val="none" w:sz="0" w:space="0" w:color="auto"/>
            <w:left w:val="none" w:sz="0" w:space="0" w:color="auto"/>
            <w:bottom w:val="none" w:sz="0" w:space="0" w:color="auto"/>
            <w:right w:val="none" w:sz="0" w:space="0" w:color="auto"/>
          </w:divBdr>
        </w:div>
        <w:div w:id="1603687447">
          <w:marLeft w:val="0"/>
          <w:marRight w:val="0"/>
          <w:marTop w:val="0"/>
          <w:marBottom w:val="0"/>
          <w:divBdr>
            <w:top w:val="none" w:sz="0" w:space="0" w:color="auto"/>
            <w:left w:val="none" w:sz="0" w:space="0" w:color="auto"/>
            <w:bottom w:val="none" w:sz="0" w:space="0" w:color="auto"/>
            <w:right w:val="none" w:sz="0" w:space="0" w:color="auto"/>
          </w:divBdr>
        </w:div>
        <w:div w:id="158813727">
          <w:marLeft w:val="0"/>
          <w:marRight w:val="0"/>
          <w:marTop w:val="0"/>
          <w:marBottom w:val="0"/>
          <w:divBdr>
            <w:top w:val="none" w:sz="0" w:space="0" w:color="auto"/>
            <w:left w:val="none" w:sz="0" w:space="0" w:color="auto"/>
            <w:bottom w:val="none" w:sz="0" w:space="0" w:color="auto"/>
            <w:right w:val="none" w:sz="0" w:space="0" w:color="auto"/>
          </w:divBdr>
        </w:div>
      </w:divsChild>
    </w:div>
    <w:div w:id="258949919">
      <w:bodyDiv w:val="1"/>
      <w:marLeft w:val="0"/>
      <w:marRight w:val="0"/>
      <w:marTop w:val="0"/>
      <w:marBottom w:val="0"/>
      <w:divBdr>
        <w:top w:val="none" w:sz="0" w:space="0" w:color="auto"/>
        <w:left w:val="none" w:sz="0" w:space="0" w:color="auto"/>
        <w:bottom w:val="none" w:sz="0" w:space="0" w:color="auto"/>
        <w:right w:val="none" w:sz="0" w:space="0" w:color="auto"/>
      </w:divBdr>
    </w:div>
    <w:div w:id="272902155">
      <w:bodyDiv w:val="1"/>
      <w:marLeft w:val="0"/>
      <w:marRight w:val="0"/>
      <w:marTop w:val="0"/>
      <w:marBottom w:val="0"/>
      <w:divBdr>
        <w:top w:val="none" w:sz="0" w:space="0" w:color="auto"/>
        <w:left w:val="none" w:sz="0" w:space="0" w:color="auto"/>
        <w:bottom w:val="none" w:sz="0" w:space="0" w:color="auto"/>
        <w:right w:val="none" w:sz="0" w:space="0" w:color="auto"/>
      </w:divBdr>
    </w:div>
    <w:div w:id="404761645">
      <w:bodyDiv w:val="1"/>
      <w:marLeft w:val="0"/>
      <w:marRight w:val="0"/>
      <w:marTop w:val="0"/>
      <w:marBottom w:val="0"/>
      <w:divBdr>
        <w:top w:val="none" w:sz="0" w:space="0" w:color="auto"/>
        <w:left w:val="none" w:sz="0" w:space="0" w:color="auto"/>
        <w:bottom w:val="none" w:sz="0" w:space="0" w:color="auto"/>
        <w:right w:val="none" w:sz="0" w:space="0" w:color="auto"/>
      </w:divBdr>
    </w:div>
    <w:div w:id="460074728">
      <w:bodyDiv w:val="1"/>
      <w:marLeft w:val="0"/>
      <w:marRight w:val="0"/>
      <w:marTop w:val="0"/>
      <w:marBottom w:val="0"/>
      <w:divBdr>
        <w:top w:val="none" w:sz="0" w:space="0" w:color="auto"/>
        <w:left w:val="none" w:sz="0" w:space="0" w:color="auto"/>
        <w:bottom w:val="none" w:sz="0" w:space="0" w:color="auto"/>
        <w:right w:val="none" w:sz="0" w:space="0" w:color="auto"/>
      </w:divBdr>
      <w:divsChild>
        <w:div w:id="35281930">
          <w:marLeft w:val="0"/>
          <w:marRight w:val="0"/>
          <w:marTop w:val="0"/>
          <w:marBottom w:val="0"/>
          <w:divBdr>
            <w:top w:val="none" w:sz="0" w:space="0" w:color="auto"/>
            <w:left w:val="none" w:sz="0" w:space="0" w:color="auto"/>
            <w:bottom w:val="none" w:sz="0" w:space="0" w:color="auto"/>
            <w:right w:val="none" w:sz="0" w:space="0" w:color="auto"/>
          </w:divBdr>
        </w:div>
        <w:div w:id="281765522">
          <w:marLeft w:val="0"/>
          <w:marRight w:val="0"/>
          <w:marTop w:val="0"/>
          <w:marBottom w:val="0"/>
          <w:divBdr>
            <w:top w:val="none" w:sz="0" w:space="0" w:color="auto"/>
            <w:left w:val="none" w:sz="0" w:space="0" w:color="auto"/>
            <w:bottom w:val="none" w:sz="0" w:space="0" w:color="auto"/>
            <w:right w:val="none" w:sz="0" w:space="0" w:color="auto"/>
          </w:divBdr>
        </w:div>
        <w:div w:id="566455512">
          <w:marLeft w:val="0"/>
          <w:marRight w:val="0"/>
          <w:marTop w:val="0"/>
          <w:marBottom w:val="0"/>
          <w:divBdr>
            <w:top w:val="none" w:sz="0" w:space="0" w:color="auto"/>
            <w:left w:val="none" w:sz="0" w:space="0" w:color="auto"/>
            <w:bottom w:val="none" w:sz="0" w:space="0" w:color="auto"/>
            <w:right w:val="none" w:sz="0" w:space="0" w:color="auto"/>
          </w:divBdr>
        </w:div>
        <w:div w:id="1025710022">
          <w:marLeft w:val="0"/>
          <w:marRight w:val="0"/>
          <w:marTop w:val="0"/>
          <w:marBottom w:val="0"/>
          <w:divBdr>
            <w:top w:val="none" w:sz="0" w:space="0" w:color="auto"/>
            <w:left w:val="none" w:sz="0" w:space="0" w:color="auto"/>
            <w:bottom w:val="none" w:sz="0" w:space="0" w:color="auto"/>
            <w:right w:val="none" w:sz="0" w:space="0" w:color="auto"/>
          </w:divBdr>
        </w:div>
        <w:div w:id="635992056">
          <w:marLeft w:val="0"/>
          <w:marRight w:val="0"/>
          <w:marTop w:val="0"/>
          <w:marBottom w:val="0"/>
          <w:divBdr>
            <w:top w:val="none" w:sz="0" w:space="0" w:color="auto"/>
            <w:left w:val="none" w:sz="0" w:space="0" w:color="auto"/>
            <w:bottom w:val="none" w:sz="0" w:space="0" w:color="auto"/>
            <w:right w:val="none" w:sz="0" w:space="0" w:color="auto"/>
          </w:divBdr>
        </w:div>
        <w:div w:id="536115343">
          <w:marLeft w:val="0"/>
          <w:marRight w:val="0"/>
          <w:marTop w:val="0"/>
          <w:marBottom w:val="0"/>
          <w:divBdr>
            <w:top w:val="none" w:sz="0" w:space="0" w:color="auto"/>
            <w:left w:val="none" w:sz="0" w:space="0" w:color="auto"/>
            <w:bottom w:val="none" w:sz="0" w:space="0" w:color="auto"/>
            <w:right w:val="none" w:sz="0" w:space="0" w:color="auto"/>
          </w:divBdr>
        </w:div>
        <w:div w:id="1045329169">
          <w:marLeft w:val="0"/>
          <w:marRight w:val="0"/>
          <w:marTop w:val="0"/>
          <w:marBottom w:val="0"/>
          <w:divBdr>
            <w:top w:val="none" w:sz="0" w:space="0" w:color="auto"/>
            <w:left w:val="none" w:sz="0" w:space="0" w:color="auto"/>
            <w:bottom w:val="none" w:sz="0" w:space="0" w:color="auto"/>
            <w:right w:val="none" w:sz="0" w:space="0" w:color="auto"/>
          </w:divBdr>
        </w:div>
        <w:div w:id="1135833251">
          <w:marLeft w:val="0"/>
          <w:marRight w:val="0"/>
          <w:marTop w:val="0"/>
          <w:marBottom w:val="0"/>
          <w:divBdr>
            <w:top w:val="none" w:sz="0" w:space="0" w:color="auto"/>
            <w:left w:val="none" w:sz="0" w:space="0" w:color="auto"/>
            <w:bottom w:val="none" w:sz="0" w:space="0" w:color="auto"/>
            <w:right w:val="none" w:sz="0" w:space="0" w:color="auto"/>
          </w:divBdr>
        </w:div>
        <w:div w:id="1171526835">
          <w:marLeft w:val="0"/>
          <w:marRight w:val="0"/>
          <w:marTop w:val="0"/>
          <w:marBottom w:val="0"/>
          <w:divBdr>
            <w:top w:val="none" w:sz="0" w:space="0" w:color="auto"/>
            <w:left w:val="none" w:sz="0" w:space="0" w:color="auto"/>
            <w:bottom w:val="none" w:sz="0" w:space="0" w:color="auto"/>
            <w:right w:val="none" w:sz="0" w:space="0" w:color="auto"/>
          </w:divBdr>
        </w:div>
        <w:div w:id="505249599">
          <w:marLeft w:val="0"/>
          <w:marRight w:val="0"/>
          <w:marTop w:val="0"/>
          <w:marBottom w:val="0"/>
          <w:divBdr>
            <w:top w:val="none" w:sz="0" w:space="0" w:color="auto"/>
            <w:left w:val="none" w:sz="0" w:space="0" w:color="auto"/>
            <w:bottom w:val="none" w:sz="0" w:space="0" w:color="auto"/>
            <w:right w:val="none" w:sz="0" w:space="0" w:color="auto"/>
          </w:divBdr>
        </w:div>
        <w:div w:id="855386518">
          <w:marLeft w:val="0"/>
          <w:marRight w:val="0"/>
          <w:marTop w:val="0"/>
          <w:marBottom w:val="0"/>
          <w:divBdr>
            <w:top w:val="none" w:sz="0" w:space="0" w:color="auto"/>
            <w:left w:val="none" w:sz="0" w:space="0" w:color="auto"/>
            <w:bottom w:val="none" w:sz="0" w:space="0" w:color="auto"/>
            <w:right w:val="none" w:sz="0" w:space="0" w:color="auto"/>
          </w:divBdr>
        </w:div>
        <w:div w:id="1652097974">
          <w:marLeft w:val="0"/>
          <w:marRight w:val="0"/>
          <w:marTop w:val="0"/>
          <w:marBottom w:val="0"/>
          <w:divBdr>
            <w:top w:val="none" w:sz="0" w:space="0" w:color="auto"/>
            <w:left w:val="none" w:sz="0" w:space="0" w:color="auto"/>
            <w:bottom w:val="none" w:sz="0" w:space="0" w:color="auto"/>
            <w:right w:val="none" w:sz="0" w:space="0" w:color="auto"/>
          </w:divBdr>
        </w:div>
        <w:div w:id="1571882917">
          <w:marLeft w:val="0"/>
          <w:marRight w:val="0"/>
          <w:marTop w:val="0"/>
          <w:marBottom w:val="0"/>
          <w:divBdr>
            <w:top w:val="none" w:sz="0" w:space="0" w:color="auto"/>
            <w:left w:val="none" w:sz="0" w:space="0" w:color="auto"/>
            <w:bottom w:val="none" w:sz="0" w:space="0" w:color="auto"/>
            <w:right w:val="none" w:sz="0" w:space="0" w:color="auto"/>
          </w:divBdr>
        </w:div>
        <w:div w:id="1588690508">
          <w:marLeft w:val="0"/>
          <w:marRight w:val="0"/>
          <w:marTop w:val="0"/>
          <w:marBottom w:val="0"/>
          <w:divBdr>
            <w:top w:val="none" w:sz="0" w:space="0" w:color="auto"/>
            <w:left w:val="none" w:sz="0" w:space="0" w:color="auto"/>
            <w:bottom w:val="none" w:sz="0" w:space="0" w:color="auto"/>
            <w:right w:val="none" w:sz="0" w:space="0" w:color="auto"/>
          </w:divBdr>
        </w:div>
        <w:div w:id="1487941839">
          <w:marLeft w:val="0"/>
          <w:marRight w:val="0"/>
          <w:marTop w:val="0"/>
          <w:marBottom w:val="0"/>
          <w:divBdr>
            <w:top w:val="none" w:sz="0" w:space="0" w:color="auto"/>
            <w:left w:val="none" w:sz="0" w:space="0" w:color="auto"/>
            <w:bottom w:val="none" w:sz="0" w:space="0" w:color="auto"/>
            <w:right w:val="none" w:sz="0" w:space="0" w:color="auto"/>
          </w:divBdr>
        </w:div>
        <w:div w:id="290982332">
          <w:marLeft w:val="0"/>
          <w:marRight w:val="0"/>
          <w:marTop w:val="0"/>
          <w:marBottom w:val="0"/>
          <w:divBdr>
            <w:top w:val="none" w:sz="0" w:space="0" w:color="auto"/>
            <w:left w:val="none" w:sz="0" w:space="0" w:color="auto"/>
            <w:bottom w:val="none" w:sz="0" w:space="0" w:color="auto"/>
            <w:right w:val="none" w:sz="0" w:space="0" w:color="auto"/>
          </w:divBdr>
        </w:div>
        <w:div w:id="2137210002">
          <w:marLeft w:val="0"/>
          <w:marRight w:val="0"/>
          <w:marTop w:val="0"/>
          <w:marBottom w:val="0"/>
          <w:divBdr>
            <w:top w:val="none" w:sz="0" w:space="0" w:color="auto"/>
            <w:left w:val="none" w:sz="0" w:space="0" w:color="auto"/>
            <w:bottom w:val="none" w:sz="0" w:space="0" w:color="auto"/>
            <w:right w:val="none" w:sz="0" w:space="0" w:color="auto"/>
          </w:divBdr>
        </w:div>
        <w:div w:id="897788506">
          <w:marLeft w:val="0"/>
          <w:marRight w:val="0"/>
          <w:marTop w:val="0"/>
          <w:marBottom w:val="0"/>
          <w:divBdr>
            <w:top w:val="none" w:sz="0" w:space="0" w:color="auto"/>
            <w:left w:val="none" w:sz="0" w:space="0" w:color="auto"/>
            <w:bottom w:val="none" w:sz="0" w:space="0" w:color="auto"/>
            <w:right w:val="none" w:sz="0" w:space="0" w:color="auto"/>
          </w:divBdr>
        </w:div>
        <w:div w:id="1463842762">
          <w:marLeft w:val="0"/>
          <w:marRight w:val="0"/>
          <w:marTop w:val="0"/>
          <w:marBottom w:val="0"/>
          <w:divBdr>
            <w:top w:val="none" w:sz="0" w:space="0" w:color="auto"/>
            <w:left w:val="none" w:sz="0" w:space="0" w:color="auto"/>
            <w:bottom w:val="none" w:sz="0" w:space="0" w:color="auto"/>
            <w:right w:val="none" w:sz="0" w:space="0" w:color="auto"/>
          </w:divBdr>
        </w:div>
        <w:div w:id="1015115688">
          <w:marLeft w:val="0"/>
          <w:marRight w:val="0"/>
          <w:marTop w:val="0"/>
          <w:marBottom w:val="0"/>
          <w:divBdr>
            <w:top w:val="none" w:sz="0" w:space="0" w:color="auto"/>
            <w:left w:val="none" w:sz="0" w:space="0" w:color="auto"/>
            <w:bottom w:val="none" w:sz="0" w:space="0" w:color="auto"/>
            <w:right w:val="none" w:sz="0" w:space="0" w:color="auto"/>
          </w:divBdr>
        </w:div>
      </w:divsChild>
    </w:div>
    <w:div w:id="467476559">
      <w:bodyDiv w:val="1"/>
      <w:marLeft w:val="0"/>
      <w:marRight w:val="0"/>
      <w:marTop w:val="0"/>
      <w:marBottom w:val="0"/>
      <w:divBdr>
        <w:top w:val="none" w:sz="0" w:space="0" w:color="auto"/>
        <w:left w:val="none" w:sz="0" w:space="0" w:color="auto"/>
        <w:bottom w:val="none" w:sz="0" w:space="0" w:color="auto"/>
        <w:right w:val="none" w:sz="0" w:space="0" w:color="auto"/>
      </w:divBdr>
    </w:div>
    <w:div w:id="488060029">
      <w:bodyDiv w:val="1"/>
      <w:marLeft w:val="0"/>
      <w:marRight w:val="0"/>
      <w:marTop w:val="0"/>
      <w:marBottom w:val="0"/>
      <w:divBdr>
        <w:top w:val="none" w:sz="0" w:space="0" w:color="auto"/>
        <w:left w:val="none" w:sz="0" w:space="0" w:color="auto"/>
        <w:bottom w:val="none" w:sz="0" w:space="0" w:color="auto"/>
        <w:right w:val="none" w:sz="0" w:space="0" w:color="auto"/>
      </w:divBdr>
    </w:div>
    <w:div w:id="545071769">
      <w:bodyDiv w:val="1"/>
      <w:marLeft w:val="0"/>
      <w:marRight w:val="0"/>
      <w:marTop w:val="0"/>
      <w:marBottom w:val="0"/>
      <w:divBdr>
        <w:top w:val="none" w:sz="0" w:space="0" w:color="auto"/>
        <w:left w:val="none" w:sz="0" w:space="0" w:color="auto"/>
        <w:bottom w:val="none" w:sz="0" w:space="0" w:color="auto"/>
        <w:right w:val="none" w:sz="0" w:space="0" w:color="auto"/>
      </w:divBdr>
    </w:div>
    <w:div w:id="599484120">
      <w:bodyDiv w:val="1"/>
      <w:marLeft w:val="0"/>
      <w:marRight w:val="0"/>
      <w:marTop w:val="0"/>
      <w:marBottom w:val="0"/>
      <w:divBdr>
        <w:top w:val="none" w:sz="0" w:space="0" w:color="auto"/>
        <w:left w:val="none" w:sz="0" w:space="0" w:color="auto"/>
        <w:bottom w:val="none" w:sz="0" w:space="0" w:color="auto"/>
        <w:right w:val="none" w:sz="0" w:space="0" w:color="auto"/>
      </w:divBdr>
      <w:divsChild>
        <w:div w:id="114832850">
          <w:marLeft w:val="0"/>
          <w:marRight w:val="0"/>
          <w:marTop w:val="0"/>
          <w:marBottom w:val="0"/>
          <w:divBdr>
            <w:top w:val="none" w:sz="0" w:space="0" w:color="auto"/>
            <w:left w:val="none" w:sz="0" w:space="0" w:color="auto"/>
            <w:bottom w:val="none" w:sz="0" w:space="0" w:color="auto"/>
            <w:right w:val="none" w:sz="0" w:space="0" w:color="auto"/>
          </w:divBdr>
        </w:div>
        <w:div w:id="1572351590">
          <w:marLeft w:val="0"/>
          <w:marRight w:val="0"/>
          <w:marTop w:val="0"/>
          <w:marBottom w:val="0"/>
          <w:divBdr>
            <w:top w:val="none" w:sz="0" w:space="0" w:color="auto"/>
            <w:left w:val="none" w:sz="0" w:space="0" w:color="auto"/>
            <w:bottom w:val="none" w:sz="0" w:space="0" w:color="auto"/>
            <w:right w:val="none" w:sz="0" w:space="0" w:color="auto"/>
          </w:divBdr>
        </w:div>
      </w:divsChild>
    </w:div>
    <w:div w:id="692342896">
      <w:bodyDiv w:val="1"/>
      <w:marLeft w:val="0"/>
      <w:marRight w:val="0"/>
      <w:marTop w:val="0"/>
      <w:marBottom w:val="0"/>
      <w:divBdr>
        <w:top w:val="none" w:sz="0" w:space="0" w:color="auto"/>
        <w:left w:val="none" w:sz="0" w:space="0" w:color="auto"/>
        <w:bottom w:val="none" w:sz="0" w:space="0" w:color="auto"/>
        <w:right w:val="none" w:sz="0" w:space="0" w:color="auto"/>
      </w:divBdr>
    </w:div>
    <w:div w:id="722758569">
      <w:bodyDiv w:val="1"/>
      <w:marLeft w:val="0"/>
      <w:marRight w:val="0"/>
      <w:marTop w:val="0"/>
      <w:marBottom w:val="0"/>
      <w:divBdr>
        <w:top w:val="none" w:sz="0" w:space="0" w:color="auto"/>
        <w:left w:val="none" w:sz="0" w:space="0" w:color="auto"/>
        <w:bottom w:val="none" w:sz="0" w:space="0" w:color="auto"/>
        <w:right w:val="none" w:sz="0" w:space="0" w:color="auto"/>
      </w:divBdr>
    </w:div>
    <w:div w:id="728262204">
      <w:bodyDiv w:val="1"/>
      <w:marLeft w:val="0"/>
      <w:marRight w:val="0"/>
      <w:marTop w:val="0"/>
      <w:marBottom w:val="0"/>
      <w:divBdr>
        <w:top w:val="none" w:sz="0" w:space="0" w:color="auto"/>
        <w:left w:val="none" w:sz="0" w:space="0" w:color="auto"/>
        <w:bottom w:val="none" w:sz="0" w:space="0" w:color="auto"/>
        <w:right w:val="none" w:sz="0" w:space="0" w:color="auto"/>
      </w:divBdr>
    </w:div>
    <w:div w:id="736049016">
      <w:bodyDiv w:val="1"/>
      <w:marLeft w:val="0"/>
      <w:marRight w:val="0"/>
      <w:marTop w:val="0"/>
      <w:marBottom w:val="0"/>
      <w:divBdr>
        <w:top w:val="none" w:sz="0" w:space="0" w:color="auto"/>
        <w:left w:val="none" w:sz="0" w:space="0" w:color="auto"/>
        <w:bottom w:val="none" w:sz="0" w:space="0" w:color="auto"/>
        <w:right w:val="none" w:sz="0" w:space="0" w:color="auto"/>
      </w:divBdr>
    </w:div>
    <w:div w:id="781190333">
      <w:bodyDiv w:val="1"/>
      <w:marLeft w:val="0"/>
      <w:marRight w:val="0"/>
      <w:marTop w:val="0"/>
      <w:marBottom w:val="0"/>
      <w:divBdr>
        <w:top w:val="none" w:sz="0" w:space="0" w:color="auto"/>
        <w:left w:val="none" w:sz="0" w:space="0" w:color="auto"/>
        <w:bottom w:val="none" w:sz="0" w:space="0" w:color="auto"/>
        <w:right w:val="none" w:sz="0" w:space="0" w:color="auto"/>
      </w:divBdr>
      <w:divsChild>
        <w:div w:id="1879392454">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 w:id="970281214">
          <w:marLeft w:val="0"/>
          <w:marRight w:val="0"/>
          <w:marTop w:val="0"/>
          <w:marBottom w:val="0"/>
          <w:divBdr>
            <w:top w:val="none" w:sz="0" w:space="0" w:color="auto"/>
            <w:left w:val="none" w:sz="0" w:space="0" w:color="auto"/>
            <w:bottom w:val="none" w:sz="0" w:space="0" w:color="auto"/>
            <w:right w:val="none" w:sz="0" w:space="0" w:color="auto"/>
          </w:divBdr>
        </w:div>
      </w:divsChild>
    </w:div>
    <w:div w:id="787310545">
      <w:bodyDiv w:val="1"/>
      <w:marLeft w:val="0"/>
      <w:marRight w:val="0"/>
      <w:marTop w:val="0"/>
      <w:marBottom w:val="0"/>
      <w:divBdr>
        <w:top w:val="none" w:sz="0" w:space="0" w:color="auto"/>
        <w:left w:val="none" w:sz="0" w:space="0" w:color="auto"/>
        <w:bottom w:val="none" w:sz="0" w:space="0" w:color="auto"/>
        <w:right w:val="none" w:sz="0" w:space="0" w:color="auto"/>
      </w:divBdr>
    </w:div>
    <w:div w:id="809594260">
      <w:bodyDiv w:val="1"/>
      <w:marLeft w:val="0"/>
      <w:marRight w:val="0"/>
      <w:marTop w:val="0"/>
      <w:marBottom w:val="0"/>
      <w:divBdr>
        <w:top w:val="none" w:sz="0" w:space="0" w:color="auto"/>
        <w:left w:val="none" w:sz="0" w:space="0" w:color="auto"/>
        <w:bottom w:val="none" w:sz="0" w:space="0" w:color="auto"/>
        <w:right w:val="none" w:sz="0" w:space="0" w:color="auto"/>
      </w:divBdr>
    </w:div>
    <w:div w:id="885677554">
      <w:bodyDiv w:val="1"/>
      <w:marLeft w:val="0"/>
      <w:marRight w:val="0"/>
      <w:marTop w:val="0"/>
      <w:marBottom w:val="0"/>
      <w:divBdr>
        <w:top w:val="none" w:sz="0" w:space="0" w:color="auto"/>
        <w:left w:val="none" w:sz="0" w:space="0" w:color="auto"/>
        <w:bottom w:val="none" w:sz="0" w:space="0" w:color="auto"/>
        <w:right w:val="none" w:sz="0" w:space="0" w:color="auto"/>
      </w:divBdr>
    </w:div>
    <w:div w:id="907685650">
      <w:bodyDiv w:val="1"/>
      <w:marLeft w:val="0"/>
      <w:marRight w:val="0"/>
      <w:marTop w:val="0"/>
      <w:marBottom w:val="0"/>
      <w:divBdr>
        <w:top w:val="none" w:sz="0" w:space="0" w:color="auto"/>
        <w:left w:val="none" w:sz="0" w:space="0" w:color="auto"/>
        <w:bottom w:val="none" w:sz="0" w:space="0" w:color="auto"/>
        <w:right w:val="none" w:sz="0" w:space="0" w:color="auto"/>
      </w:divBdr>
    </w:div>
    <w:div w:id="990913454">
      <w:bodyDiv w:val="1"/>
      <w:marLeft w:val="0"/>
      <w:marRight w:val="0"/>
      <w:marTop w:val="0"/>
      <w:marBottom w:val="0"/>
      <w:divBdr>
        <w:top w:val="none" w:sz="0" w:space="0" w:color="auto"/>
        <w:left w:val="none" w:sz="0" w:space="0" w:color="auto"/>
        <w:bottom w:val="none" w:sz="0" w:space="0" w:color="auto"/>
        <w:right w:val="none" w:sz="0" w:space="0" w:color="auto"/>
      </w:divBdr>
    </w:div>
    <w:div w:id="1005011294">
      <w:bodyDiv w:val="1"/>
      <w:marLeft w:val="0"/>
      <w:marRight w:val="0"/>
      <w:marTop w:val="0"/>
      <w:marBottom w:val="0"/>
      <w:divBdr>
        <w:top w:val="none" w:sz="0" w:space="0" w:color="auto"/>
        <w:left w:val="none" w:sz="0" w:space="0" w:color="auto"/>
        <w:bottom w:val="none" w:sz="0" w:space="0" w:color="auto"/>
        <w:right w:val="none" w:sz="0" w:space="0" w:color="auto"/>
      </w:divBdr>
    </w:div>
    <w:div w:id="1017972814">
      <w:bodyDiv w:val="1"/>
      <w:marLeft w:val="0"/>
      <w:marRight w:val="0"/>
      <w:marTop w:val="0"/>
      <w:marBottom w:val="0"/>
      <w:divBdr>
        <w:top w:val="none" w:sz="0" w:space="0" w:color="auto"/>
        <w:left w:val="none" w:sz="0" w:space="0" w:color="auto"/>
        <w:bottom w:val="none" w:sz="0" w:space="0" w:color="auto"/>
        <w:right w:val="none" w:sz="0" w:space="0" w:color="auto"/>
      </w:divBdr>
    </w:div>
    <w:div w:id="1044865864">
      <w:bodyDiv w:val="1"/>
      <w:marLeft w:val="0"/>
      <w:marRight w:val="0"/>
      <w:marTop w:val="0"/>
      <w:marBottom w:val="0"/>
      <w:divBdr>
        <w:top w:val="none" w:sz="0" w:space="0" w:color="auto"/>
        <w:left w:val="none" w:sz="0" w:space="0" w:color="auto"/>
        <w:bottom w:val="none" w:sz="0" w:space="0" w:color="auto"/>
        <w:right w:val="none" w:sz="0" w:space="0" w:color="auto"/>
      </w:divBdr>
    </w:div>
    <w:div w:id="1056585740">
      <w:bodyDiv w:val="1"/>
      <w:marLeft w:val="0"/>
      <w:marRight w:val="0"/>
      <w:marTop w:val="0"/>
      <w:marBottom w:val="0"/>
      <w:divBdr>
        <w:top w:val="none" w:sz="0" w:space="0" w:color="auto"/>
        <w:left w:val="none" w:sz="0" w:space="0" w:color="auto"/>
        <w:bottom w:val="none" w:sz="0" w:space="0" w:color="auto"/>
        <w:right w:val="none" w:sz="0" w:space="0" w:color="auto"/>
      </w:divBdr>
    </w:div>
    <w:div w:id="1160072414">
      <w:bodyDiv w:val="1"/>
      <w:marLeft w:val="0"/>
      <w:marRight w:val="0"/>
      <w:marTop w:val="0"/>
      <w:marBottom w:val="0"/>
      <w:divBdr>
        <w:top w:val="none" w:sz="0" w:space="0" w:color="auto"/>
        <w:left w:val="none" w:sz="0" w:space="0" w:color="auto"/>
        <w:bottom w:val="none" w:sz="0" w:space="0" w:color="auto"/>
        <w:right w:val="none" w:sz="0" w:space="0" w:color="auto"/>
      </w:divBdr>
      <w:divsChild>
        <w:div w:id="1274282788">
          <w:marLeft w:val="0"/>
          <w:marRight w:val="0"/>
          <w:marTop w:val="0"/>
          <w:marBottom w:val="0"/>
          <w:divBdr>
            <w:top w:val="none" w:sz="0" w:space="0" w:color="auto"/>
            <w:left w:val="none" w:sz="0" w:space="0" w:color="auto"/>
            <w:bottom w:val="none" w:sz="0" w:space="0" w:color="auto"/>
            <w:right w:val="none" w:sz="0" w:space="0" w:color="auto"/>
          </w:divBdr>
        </w:div>
        <w:div w:id="339046776">
          <w:marLeft w:val="0"/>
          <w:marRight w:val="0"/>
          <w:marTop w:val="0"/>
          <w:marBottom w:val="0"/>
          <w:divBdr>
            <w:top w:val="none" w:sz="0" w:space="0" w:color="auto"/>
            <w:left w:val="none" w:sz="0" w:space="0" w:color="auto"/>
            <w:bottom w:val="none" w:sz="0" w:space="0" w:color="auto"/>
            <w:right w:val="none" w:sz="0" w:space="0" w:color="auto"/>
          </w:divBdr>
        </w:div>
        <w:div w:id="865218463">
          <w:marLeft w:val="0"/>
          <w:marRight w:val="0"/>
          <w:marTop w:val="0"/>
          <w:marBottom w:val="0"/>
          <w:divBdr>
            <w:top w:val="none" w:sz="0" w:space="0" w:color="auto"/>
            <w:left w:val="none" w:sz="0" w:space="0" w:color="auto"/>
            <w:bottom w:val="none" w:sz="0" w:space="0" w:color="auto"/>
            <w:right w:val="none" w:sz="0" w:space="0" w:color="auto"/>
          </w:divBdr>
        </w:div>
        <w:div w:id="256980881">
          <w:marLeft w:val="0"/>
          <w:marRight w:val="0"/>
          <w:marTop w:val="0"/>
          <w:marBottom w:val="0"/>
          <w:divBdr>
            <w:top w:val="none" w:sz="0" w:space="0" w:color="auto"/>
            <w:left w:val="none" w:sz="0" w:space="0" w:color="auto"/>
            <w:bottom w:val="none" w:sz="0" w:space="0" w:color="auto"/>
            <w:right w:val="none" w:sz="0" w:space="0" w:color="auto"/>
          </w:divBdr>
        </w:div>
      </w:divsChild>
    </w:div>
    <w:div w:id="1165557985">
      <w:bodyDiv w:val="1"/>
      <w:marLeft w:val="0"/>
      <w:marRight w:val="0"/>
      <w:marTop w:val="0"/>
      <w:marBottom w:val="0"/>
      <w:divBdr>
        <w:top w:val="none" w:sz="0" w:space="0" w:color="auto"/>
        <w:left w:val="none" w:sz="0" w:space="0" w:color="auto"/>
        <w:bottom w:val="none" w:sz="0" w:space="0" w:color="auto"/>
        <w:right w:val="none" w:sz="0" w:space="0" w:color="auto"/>
      </w:divBdr>
    </w:div>
    <w:div w:id="1180436396">
      <w:bodyDiv w:val="1"/>
      <w:marLeft w:val="0"/>
      <w:marRight w:val="0"/>
      <w:marTop w:val="0"/>
      <w:marBottom w:val="0"/>
      <w:divBdr>
        <w:top w:val="none" w:sz="0" w:space="0" w:color="auto"/>
        <w:left w:val="none" w:sz="0" w:space="0" w:color="auto"/>
        <w:bottom w:val="none" w:sz="0" w:space="0" w:color="auto"/>
        <w:right w:val="none" w:sz="0" w:space="0" w:color="auto"/>
      </w:divBdr>
    </w:div>
    <w:div w:id="1182161308">
      <w:bodyDiv w:val="1"/>
      <w:marLeft w:val="0"/>
      <w:marRight w:val="0"/>
      <w:marTop w:val="0"/>
      <w:marBottom w:val="0"/>
      <w:divBdr>
        <w:top w:val="none" w:sz="0" w:space="0" w:color="auto"/>
        <w:left w:val="none" w:sz="0" w:space="0" w:color="auto"/>
        <w:bottom w:val="none" w:sz="0" w:space="0" w:color="auto"/>
        <w:right w:val="none" w:sz="0" w:space="0" w:color="auto"/>
      </w:divBdr>
      <w:divsChild>
        <w:div w:id="637998397">
          <w:blockQuote w:val="1"/>
          <w:marLeft w:val="0"/>
          <w:marRight w:val="0"/>
          <w:marTop w:val="0"/>
          <w:marBottom w:val="0"/>
          <w:divBdr>
            <w:top w:val="none" w:sz="0" w:space="0" w:color="auto"/>
            <w:left w:val="none" w:sz="0" w:space="0" w:color="auto"/>
            <w:bottom w:val="none" w:sz="0" w:space="0" w:color="auto"/>
            <w:right w:val="none" w:sz="0" w:space="0" w:color="auto"/>
          </w:divBdr>
        </w:div>
        <w:div w:id="11127022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88715727">
      <w:bodyDiv w:val="1"/>
      <w:marLeft w:val="0"/>
      <w:marRight w:val="0"/>
      <w:marTop w:val="0"/>
      <w:marBottom w:val="0"/>
      <w:divBdr>
        <w:top w:val="none" w:sz="0" w:space="0" w:color="auto"/>
        <w:left w:val="none" w:sz="0" w:space="0" w:color="auto"/>
        <w:bottom w:val="none" w:sz="0" w:space="0" w:color="auto"/>
        <w:right w:val="none" w:sz="0" w:space="0" w:color="auto"/>
      </w:divBdr>
    </w:div>
    <w:div w:id="1249196312">
      <w:bodyDiv w:val="1"/>
      <w:marLeft w:val="0"/>
      <w:marRight w:val="0"/>
      <w:marTop w:val="0"/>
      <w:marBottom w:val="0"/>
      <w:divBdr>
        <w:top w:val="none" w:sz="0" w:space="0" w:color="auto"/>
        <w:left w:val="none" w:sz="0" w:space="0" w:color="auto"/>
        <w:bottom w:val="none" w:sz="0" w:space="0" w:color="auto"/>
        <w:right w:val="none" w:sz="0" w:space="0" w:color="auto"/>
      </w:divBdr>
    </w:div>
    <w:div w:id="1256592273">
      <w:bodyDiv w:val="1"/>
      <w:marLeft w:val="0"/>
      <w:marRight w:val="0"/>
      <w:marTop w:val="0"/>
      <w:marBottom w:val="0"/>
      <w:divBdr>
        <w:top w:val="none" w:sz="0" w:space="0" w:color="auto"/>
        <w:left w:val="none" w:sz="0" w:space="0" w:color="auto"/>
        <w:bottom w:val="none" w:sz="0" w:space="0" w:color="auto"/>
        <w:right w:val="none" w:sz="0" w:space="0" w:color="auto"/>
      </w:divBdr>
    </w:div>
    <w:div w:id="1267957234">
      <w:bodyDiv w:val="1"/>
      <w:marLeft w:val="0"/>
      <w:marRight w:val="0"/>
      <w:marTop w:val="0"/>
      <w:marBottom w:val="0"/>
      <w:divBdr>
        <w:top w:val="none" w:sz="0" w:space="0" w:color="auto"/>
        <w:left w:val="none" w:sz="0" w:space="0" w:color="auto"/>
        <w:bottom w:val="none" w:sz="0" w:space="0" w:color="auto"/>
        <w:right w:val="none" w:sz="0" w:space="0" w:color="auto"/>
      </w:divBdr>
      <w:divsChild>
        <w:div w:id="983392408">
          <w:marLeft w:val="0"/>
          <w:marRight w:val="0"/>
          <w:marTop w:val="0"/>
          <w:marBottom w:val="0"/>
          <w:divBdr>
            <w:top w:val="none" w:sz="0" w:space="0" w:color="auto"/>
            <w:left w:val="none" w:sz="0" w:space="0" w:color="auto"/>
            <w:bottom w:val="none" w:sz="0" w:space="0" w:color="auto"/>
            <w:right w:val="none" w:sz="0" w:space="0" w:color="auto"/>
          </w:divBdr>
        </w:div>
        <w:div w:id="1215461594">
          <w:marLeft w:val="0"/>
          <w:marRight w:val="0"/>
          <w:marTop w:val="0"/>
          <w:marBottom w:val="0"/>
          <w:divBdr>
            <w:top w:val="none" w:sz="0" w:space="0" w:color="auto"/>
            <w:left w:val="none" w:sz="0" w:space="0" w:color="auto"/>
            <w:bottom w:val="none" w:sz="0" w:space="0" w:color="auto"/>
            <w:right w:val="none" w:sz="0" w:space="0" w:color="auto"/>
          </w:divBdr>
        </w:div>
        <w:div w:id="1891384458">
          <w:marLeft w:val="0"/>
          <w:marRight w:val="0"/>
          <w:marTop w:val="0"/>
          <w:marBottom w:val="0"/>
          <w:divBdr>
            <w:top w:val="none" w:sz="0" w:space="0" w:color="auto"/>
            <w:left w:val="none" w:sz="0" w:space="0" w:color="auto"/>
            <w:bottom w:val="none" w:sz="0" w:space="0" w:color="auto"/>
            <w:right w:val="none" w:sz="0" w:space="0" w:color="auto"/>
          </w:divBdr>
        </w:div>
        <w:div w:id="509220483">
          <w:marLeft w:val="0"/>
          <w:marRight w:val="0"/>
          <w:marTop w:val="0"/>
          <w:marBottom w:val="0"/>
          <w:divBdr>
            <w:top w:val="none" w:sz="0" w:space="0" w:color="auto"/>
            <w:left w:val="none" w:sz="0" w:space="0" w:color="auto"/>
            <w:bottom w:val="none" w:sz="0" w:space="0" w:color="auto"/>
            <w:right w:val="none" w:sz="0" w:space="0" w:color="auto"/>
          </w:divBdr>
        </w:div>
        <w:div w:id="1040203477">
          <w:marLeft w:val="0"/>
          <w:marRight w:val="0"/>
          <w:marTop w:val="0"/>
          <w:marBottom w:val="0"/>
          <w:divBdr>
            <w:top w:val="none" w:sz="0" w:space="0" w:color="auto"/>
            <w:left w:val="none" w:sz="0" w:space="0" w:color="auto"/>
            <w:bottom w:val="none" w:sz="0" w:space="0" w:color="auto"/>
            <w:right w:val="none" w:sz="0" w:space="0" w:color="auto"/>
          </w:divBdr>
        </w:div>
        <w:div w:id="316030695">
          <w:marLeft w:val="0"/>
          <w:marRight w:val="0"/>
          <w:marTop w:val="0"/>
          <w:marBottom w:val="0"/>
          <w:divBdr>
            <w:top w:val="none" w:sz="0" w:space="0" w:color="auto"/>
            <w:left w:val="none" w:sz="0" w:space="0" w:color="auto"/>
            <w:bottom w:val="none" w:sz="0" w:space="0" w:color="auto"/>
            <w:right w:val="none" w:sz="0" w:space="0" w:color="auto"/>
          </w:divBdr>
        </w:div>
        <w:div w:id="809130063">
          <w:marLeft w:val="0"/>
          <w:marRight w:val="0"/>
          <w:marTop w:val="0"/>
          <w:marBottom w:val="0"/>
          <w:divBdr>
            <w:top w:val="none" w:sz="0" w:space="0" w:color="auto"/>
            <w:left w:val="none" w:sz="0" w:space="0" w:color="auto"/>
            <w:bottom w:val="none" w:sz="0" w:space="0" w:color="auto"/>
            <w:right w:val="none" w:sz="0" w:space="0" w:color="auto"/>
          </w:divBdr>
        </w:div>
        <w:div w:id="1774783810">
          <w:marLeft w:val="0"/>
          <w:marRight w:val="0"/>
          <w:marTop w:val="0"/>
          <w:marBottom w:val="0"/>
          <w:divBdr>
            <w:top w:val="none" w:sz="0" w:space="0" w:color="auto"/>
            <w:left w:val="none" w:sz="0" w:space="0" w:color="auto"/>
            <w:bottom w:val="none" w:sz="0" w:space="0" w:color="auto"/>
            <w:right w:val="none" w:sz="0" w:space="0" w:color="auto"/>
          </w:divBdr>
        </w:div>
        <w:div w:id="618798507">
          <w:marLeft w:val="0"/>
          <w:marRight w:val="0"/>
          <w:marTop w:val="0"/>
          <w:marBottom w:val="0"/>
          <w:divBdr>
            <w:top w:val="none" w:sz="0" w:space="0" w:color="auto"/>
            <w:left w:val="none" w:sz="0" w:space="0" w:color="auto"/>
            <w:bottom w:val="none" w:sz="0" w:space="0" w:color="auto"/>
            <w:right w:val="none" w:sz="0" w:space="0" w:color="auto"/>
          </w:divBdr>
        </w:div>
        <w:div w:id="1287086265">
          <w:marLeft w:val="0"/>
          <w:marRight w:val="0"/>
          <w:marTop w:val="0"/>
          <w:marBottom w:val="0"/>
          <w:divBdr>
            <w:top w:val="none" w:sz="0" w:space="0" w:color="auto"/>
            <w:left w:val="none" w:sz="0" w:space="0" w:color="auto"/>
            <w:bottom w:val="none" w:sz="0" w:space="0" w:color="auto"/>
            <w:right w:val="none" w:sz="0" w:space="0" w:color="auto"/>
          </w:divBdr>
        </w:div>
        <w:div w:id="946237263">
          <w:marLeft w:val="0"/>
          <w:marRight w:val="0"/>
          <w:marTop w:val="0"/>
          <w:marBottom w:val="0"/>
          <w:divBdr>
            <w:top w:val="none" w:sz="0" w:space="0" w:color="auto"/>
            <w:left w:val="none" w:sz="0" w:space="0" w:color="auto"/>
            <w:bottom w:val="none" w:sz="0" w:space="0" w:color="auto"/>
            <w:right w:val="none" w:sz="0" w:space="0" w:color="auto"/>
          </w:divBdr>
        </w:div>
        <w:div w:id="1477868705">
          <w:marLeft w:val="0"/>
          <w:marRight w:val="0"/>
          <w:marTop w:val="0"/>
          <w:marBottom w:val="0"/>
          <w:divBdr>
            <w:top w:val="none" w:sz="0" w:space="0" w:color="auto"/>
            <w:left w:val="none" w:sz="0" w:space="0" w:color="auto"/>
            <w:bottom w:val="none" w:sz="0" w:space="0" w:color="auto"/>
            <w:right w:val="none" w:sz="0" w:space="0" w:color="auto"/>
          </w:divBdr>
        </w:div>
      </w:divsChild>
    </w:div>
    <w:div w:id="1374118427">
      <w:bodyDiv w:val="1"/>
      <w:marLeft w:val="0"/>
      <w:marRight w:val="0"/>
      <w:marTop w:val="0"/>
      <w:marBottom w:val="0"/>
      <w:divBdr>
        <w:top w:val="none" w:sz="0" w:space="0" w:color="auto"/>
        <w:left w:val="none" w:sz="0" w:space="0" w:color="auto"/>
        <w:bottom w:val="none" w:sz="0" w:space="0" w:color="auto"/>
        <w:right w:val="none" w:sz="0" w:space="0" w:color="auto"/>
      </w:divBdr>
    </w:div>
    <w:div w:id="1391732399">
      <w:bodyDiv w:val="1"/>
      <w:marLeft w:val="0"/>
      <w:marRight w:val="0"/>
      <w:marTop w:val="0"/>
      <w:marBottom w:val="0"/>
      <w:divBdr>
        <w:top w:val="none" w:sz="0" w:space="0" w:color="auto"/>
        <w:left w:val="none" w:sz="0" w:space="0" w:color="auto"/>
        <w:bottom w:val="none" w:sz="0" w:space="0" w:color="auto"/>
        <w:right w:val="none" w:sz="0" w:space="0" w:color="auto"/>
      </w:divBdr>
    </w:div>
    <w:div w:id="1439519644">
      <w:bodyDiv w:val="1"/>
      <w:marLeft w:val="0"/>
      <w:marRight w:val="0"/>
      <w:marTop w:val="0"/>
      <w:marBottom w:val="0"/>
      <w:divBdr>
        <w:top w:val="none" w:sz="0" w:space="0" w:color="auto"/>
        <w:left w:val="none" w:sz="0" w:space="0" w:color="auto"/>
        <w:bottom w:val="none" w:sz="0" w:space="0" w:color="auto"/>
        <w:right w:val="none" w:sz="0" w:space="0" w:color="auto"/>
      </w:divBdr>
      <w:divsChild>
        <w:div w:id="1347051016">
          <w:marLeft w:val="0"/>
          <w:marRight w:val="0"/>
          <w:marTop w:val="0"/>
          <w:marBottom w:val="0"/>
          <w:divBdr>
            <w:top w:val="none" w:sz="0" w:space="0" w:color="auto"/>
            <w:left w:val="none" w:sz="0" w:space="0" w:color="auto"/>
            <w:bottom w:val="none" w:sz="0" w:space="0" w:color="auto"/>
            <w:right w:val="none" w:sz="0" w:space="0" w:color="auto"/>
          </w:divBdr>
        </w:div>
        <w:div w:id="46493005">
          <w:marLeft w:val="0"/>
          <w:marRight w:val="0"/>
          <w:marTop w:val="0"/>
          <w:marBottom w:val="0"/>
          <w:divBdr>
            <w:top w:val="none" w:sz="0" w:space="0" w:color="auto"/>
            <w:left w:val="none" w:sz="0" w:space="0" w:color="auto"/>
            <w:bottom w:val="none" w:sz="0" w:space="0" w:color="auto"/>
            <w:right w:val="none" w:sz="0" w:space="0" w:color="auto"/>
          </w:divBdr>
        </w:div>
        <w:div w:id="1393196880">
          <w:marLeft w:val="0"/>
          <w:marRight w:val="0"/>
          <w:marTop w:val="0"/>
          <w:marBottom w:val="0"/>
          <w:divBdr>
            <w:top w:val="none" w:sz="0" w:space="0" w:color="auto"/>
            <w:left w:val="none" w:sz="0" w:space="0" w:color="auto"/>
            <w:bottom w:val="none" w:sz="0" w:space="0" w:color="auto"/>
            <w:right w:val="none" w:sz="0" w:space="0" w:color="auto"/>
          </w:divBdr>
        </w:div>
        <w:div w:id="1361859462">
          <w:marLeft w:val="0"/>
          <w:marRight w:val="0"/>
          <w:marTop w:val="0"/>
          <w:marBottom w:val="0"/>
          <w:divBdr>
            <w:top w:val="none" w:sz="0" w:space="0" w:color="auto"/>
            <w:left w:val="none" w:sz="0" w:space="0" w:color="auto"/>
            <w:bottom w:val="none" w:sz="0" w:space="0" w:color="auto"/>
            <w:right w:val="none" w:sz="0" w:space="0" w:color="auto"/>
          </w:divBdr>
        </w:div>
      </w:divsChild>
    </w:div>
    <w:div w:id="1460143647">
      <w:bodyDiv w:val="1"/>
      <w:marLeft w:val="0"/>
      <w:marRight w:val="0"/>
      <w:marTop w:val="0"/>
      <w:marBottom w:val="0"/>
      <w:divBdr>
        <w:top w:val="none" w:sz="0" w:space="0" w:color="auto"/>
        <w:left w:val="none" w:sz="0" w:space="0" w:color="auto"/>
        <w:bottom w:val="none" w:sz="0" w:space="0" w:color="auto"/>
        <w:right w:val="none" w:sz="0" w:space="0" w:color="auto"/>
      </w:divBdr>
    </w:div>
    <w:div w:id="1557473390">
      <w:bodyDiv w:val="1"/>
      <w:marLeft w:val="0"/>
      <w:marRight w:val="0"/>
      <w:marTop w:val="0"/>
      <w:marBottom w:val="0"/>
      <w:divBdr>
        <w:top w:val="none" w:sz="0" w:space="0" w:color="auto"/>
        <w:left w:val="none" w:sz="0" w:space="0" w:color="auto"/>
        <w:bottom w:val="none" w:sz="0" w:space="0" w:color="auto"/>
        <w:right w:val="none" w:sz="0" w:space="0" w:color="auto"/>
      </w:divBdr>
    </w:div>
    <w:div w:id="1594581618">
      <w:bodyDiv w:val="1"/>
      <w:marLeft w:val="0"/>
      <w:marRight w:val="0"/>
      <w:marTop w:val="0"/>
      <w:marBottom w:val="0"/>
      <w:divBdr>
        <w:top w:val="none" w:sz="0" w:space="0" w:color="auto"/>
        <w:left w:val="none" w:sz="0" w:space="0" w:color="auto"/>
        <w:bottom w:val="none" w:sz="0" w:space="0" w:color="auto"/>
        <w:right w:val="none" w:sz="0" w:space="0" w:color="auto"/>
      </w:divBdr>
    </w:div>
    <w:div w:id="1596399782">
      <w:bodyDiv w:val="1"/>
      <w:marLeft w:val="0"/>
      <w:marRight w:val="0"/>
      <w:marTop w:val="0"/>
      <w:marBottom w:val="0"/>
      <w:divBdr>
        <w:top w:val="none" w:sz="0" w:space="0" w:color="auto"/>
        <w:left w:val="none" w:sz="0" w:space="0" w:color="auto"/>
        <w:bottom w:val="none" w:sz="0" w:space="0" w:color="auto"/>
        <w:right w:val="none" w:sz="0" w:space="0" w:color="auto"/>
      </w:divBdr>
    </w:div>
    <w:div w:id="1597446911">
      <w:bodyDiv w:val="1"/>
      <w:marLeft w:val="0"/>
      <w:marRight w:val="0"/>
      <w:marTop w:val="0"/>
      <w:marBottom w:val="0"/>
      <w:divBdr>
        <w:top w:val="none" w:sz="0" w:space="0" w:color="auto"/>
        <w:left w:val="none" w:sz="0" w:space="0" w:color="auto"/>
        <w:bottom w:val="none" w:sz="0" w:space="0" w:color="auto"/>
        <w:right w:val="none" w:sz="0" w:space="0" w:color="auto"/>
      </w:divBdr>
    </w:div>
    <w:div w:id="1664427476">
      <w:bodyDiv w:val="1"/>
      <w:marLeft w:val="0"/>
      <w:marRight w:val="0"/>
      <w:marTop w:val="0"/>
      <w:marBottom w:val="0"/>
      <w:divBdr>
        <w:top w:val="none" w:sz="0" w:space="0" w:color="auto"/>
        <w:left w:val="none" w:sz="0" w:space="0" w:color="auto"/>
        <w:bottom w:val="none" w:sz="0" w:space="0" w:color="auto"/>
        <w:right w:val="none" w:sz="0" w:space="0" w:color="auto"/>
      </w:divBdr>
    </w:div>
    <w:div w:id="1686202405">
      <w:bodyDiv w:val="1"/>
      <w:marLeft w:val="0"/>
      <w:marRight w:val="0"/>
      <w:marTop w:val="0"/>
      <w:marBottom w:val="0"/>
      <w:divBdr>
        <w:top w:val="none" w:sz="0" w:space="0" w:color="auto"/>
        <w:left w:val="none" w:sz="0" w:space="0" w:color="auto"/>
        <w:bottom w:val="none" w:sz="0" w:space="0" w:color="auto"/>
        <w:right w:val="none" w:sz="0" w:space="0" w:color="auto"/>
      </w:divBdr>
    </w:div>
    <w:div w:id="1690641627">
      <w:bodyDiv w:val="1"/>
      <w:marLeft w:val="0"/>
      <w:marRight w:val="0"/>
      <w:marTop w:val="0"/>
      <w:marBottom w:val="0"/>
      <w:divBdr>
        <w:top w:val="none" w:sz="0" w:space="0" w:color="auto"/>
        <w:left w:val="none" w:sz="0" w:space="0" w:color="auto"/>
        <w:bottom w:val="none" w:sz="0" w:space="0" w:color="auto"/>
        <w:right w:val="none" w:sz="0" w:space="0" w:color="auto"/>
      </w:divBdr>
    </w:div>
    <w:div w:id="1691643713">
      <w:bodyDiv w:val="1"/>
      <w:marLeft w:val="0"/>
      <w:marRight w:val="0"/>
      <w:marTop w:val="0"/>
      <w:marBottom w:val="0"/>
      <w:divBdr>
        <w:top w:val="none" w:sz="0" w:space="0" w:color="auto"/>
        <w:left w:val="none" w:sz="0" w:space="0" w:color="auto"/>
        <w:bottom w:val="none" w:sz="0" w:space="0" w:color="auto"/>
        <w:right w:val="none" w:sz="0" w:space="0" w:color="auto"/>
      </w:divBdr>
    </w:div>
    <w:div w:id="1705594870">
      <w:bodyDiv w:val="1"/>
      <w:marLeft w:val="0"/>
      <w:marRight w:val="0"/>
      <w:marTop w:val="0"/>
      <w:marBottom w:val="0"/>
      <w:divBdr>
        <w:top w:val="none" w:sz="0" w:space="0" w:color="auto"/>
        <w:left w:val="none" w:sz="0" w:space="0" w:color="auto"/>
        <w:bottom w:val="none" w:sz="0" w:space="0" w:color="auto"/>
        <w:right w:val="none" w:sz="0" w:space="0" w:color="auto"/>
      </w:divBdr>
    </w:div>
    <w:div w:id="1775511106">
      <w:bodyDiv w:val="1"/>
      <w:marLeft w:val="0"/>
      <w:marRight w:val="0"/>
      <w:marTop w:val="0"/>
      <w:marBottom w:val="0"/>
      <w:divBdr>
        <w:top w:val="none" w:sz="0" w:space="0" w:color="auto"/>
        <w:left w:val="none" w:sz="0" w:space="0" w:color="auto"/>
        <w:bottom w:val="none" w:sz="0" w:space="0" w:color="auto"/>
        <w:right w:val="none" w:sz="0" w:space="0" w:color="auto"/>
      </w:divBdr>
    </w:div>
    <w:div w:id="1778403151">
      <w:bodyDiv w:val="1"/>
      <w:marLeft w:val="0"/>
      <w:marRight w:val="0"/>
      <w:marTop w:val="0"/>
      <w:marBottom w:val="0"/>
      <w:divBdr>
        <w:top w:val="none" w:sz="0" w:space="0" w:color="auto"/>
        <w:left w:val="none" w:sz="0" w:space="0" w:color="auto"/>
        <w:bottom w:val="none" w:sz="0" w:space="0" w:color="auto"/>
        <w:right w:val="none" w:sz="0" w:space="0" w:color="auto"/>
      </w:divBdr>
      <w:divsChild>
        <w:div w:id="464390154">
          <w:marLeft w:val="0"/>
          <w:marRight w:val="0"/>
          <w:marTop w:val="0"/>
          <w:marBottom w:val="0"/>
          <w:divBdr>
            <w:top w:val="none" w:sz="0" w:space="0" w:color="auto"/>
            <w:left w:val="none" w:sz="0" w:space="0" w:color="auto"/>
            <w:bottom w:val="none" w:sz="0" w:space="0" w:color="auto"/>
            <w:right w:val="none" w:sz="0" w:space="0" w:color="auto"/>
          </w:divBdr>
        </w:div>
        <w:div w:id="45419383">
          <w:marLeft w:val="0"/>
          <w:marRight w:val="0"/>
          <w:marTop w:val="0"/>
          <w:marBottom w:val="0"/>
          <w:divBdr>
            <w:top w:val="none" w:sz="0" w:space="0" w:color="auto"/>
            <w:left w:val="none" w:sz="0" w:space="0" w:color="auto"/>
            <w:bottom w:val="none" w:sz="0" w:space="0" w:color="auto"/>
            <w:right w:val="none" w:sz="0" w:space="0" w:color="auto"/>
          </w:divBdr>
        </w:div>
      </w:divsChild>
    </w:div>
    <w:div w:id="1782919442">
      <w:bodyDiv w:val="1"/>
      <w:marLeft w:val="0"/>
      <w:marRight w:val="0"/>
      <w:marTop w:val="0"/>
      <w:marBottom w:val="0"/>
      <w:divBdr>
        <w:top w:val="none" w:sz="0" w:space="0" w:color="auto"/>
        <w:left w:val="none" w:sz="0" w:space="0" w:color="auto"/>
        <w:bottom w:val="none" w:sz="0" w:space="0" w:color="auto"/>
        <w:right w:val="none" w:sz="0" w:space="0" w:color="auto"/>
      </w:divBdr>
    </w:div>
    <w:div w:id="1818305078">
      <w:bodyDiv w:val="1"/>
      <w:marLeft w:val="0"/>
      <w:marRight w:val="0"/>
      <w:marTop w:val="0"/>
      <w:marBottom w:val="0"/>
      <w:divBdr>
        <w:top w:val="none" w:sz="0" w:space="0" w:color="auto"/>
        <w:left w:val="none" w:sz="0" w:space="0" w:color="auto"/>
        <w:bottom w:val="none" w:sz="0" w:space="0" w:color="auto"/>
        <w:right w:val="none" w:sz="0" w:space="0" w:color="auto"/>
      </w:divBdr>
    </w:div>
    <w:div w:id="1818835518">
      <w:bodyDiv w:val="1"/>
      <w:marLeft w:val="0"/>
      <w:marRight w:val="0"/>
      <w:marTop w:val="0"/>
      <w:marBottom w:val="0"/>
      <w:divBdr>
        <w:top w:val="none" w:sz="0" w:space="0" w:color="auto"/>
        <w:left w:val="none" w:sz="0" w:space="0" w:color="auto"/>
        <w:bottom w:val="none" w:sz="0" w:space="0" w:color="auto"/>
        <w:right w:val="none" w:sz="0" w:space="0" w:color="auto"/>
      </w:divBdr>
    </w:div>
    <w:div w:id="1820994196">
      <w:bodyDiv w:val="1"/>
      <w:marLeft w:val="0"/>
      <w:marRight w:val="0"/>
      <w:marTop w:val="0"/>
      <w:marBottom w:val="0"/>
      <w:divBdr>
        <w:top w:val="none" w:sz="0" w:space="0" w:color="auto"/>
        <w:left w:val="none" w:sz="0" w:space="0" w:color="auto"/>
        <w:bottom w:val="none" w:sz="0" w:space="0" w:color="auto"/>
        <w:right w:val="none" w:sz="0" w:space="0" w:color="auto"/>
      </w:divBdr>
    </w:div>
    <w:div w:id="1843625596">
      <w:bodyDiv w:val="1"/>
      <w:marLeft w:val="0"/>
      <w:marRight w:val="0"/>
      <w:marTop w:val="0"/>
      <w:marBottom w:val="0"/>
      <w:divBdr>
        <w:top w:val="none" w:sz="0" w:space="0" w:color="auto"/>
        <w:left w:val="none" w:sz="0" w:space="0" w:color="auto"/>
        <w:bottom w:val="none" w:sz="0" w:space="0" w:color="auto"/>
        <w:right w:val="none" w:sz="0" w:space="0" w:color="auto"/>
      </w:divBdr>
    </w:div>
    <w:div w:id="1890915246">
      <w:bodyDiv w:val="1"/>
      <w:marLeft w:val="0"/>
      <w:marRight w:val="0"/>
      <w:marTop w:val="0"/>
      <w:marBottom w:val="0"/>
      <w:divBdr>
        <w:top w:val="none" w:sz="0" w:space="0" w:color="auto"/>
        <w:left w:val="none" w:sz="0" w:space="0" w:color="auto"/>
        <w:bottom w:val="none" w:sz="0" w:space="0" w:color="auto"/>
        <w:right w:val="none" w:sz="0" w:space="0" w:color="auto"/>
      </w:divBdr>
    </w:div>
    <w:div w:id="1999721175">
      <w:bodyDiv w:val="1"/>
      <w:marLeft w:val="0"/>
      <w:marRight w:val="0"/>
      <w:marTop w:val="0"/>
      <w:marBottom w:val="0"/>
      <w:divBdr>
        <w:top w:val="none" w:sz="0" w:space="0" w:color="auto"/>
        <w:left w:val="none" w:sz="0" w:space="0" w:color="auto"/>
        <w:bottom w:val="none" w:sz="0" w:space="0" w:color="auto"/>
        <w:right w:val="none" w:sz="0" w:space="0" w:color="auto"/>
      </w:divBdr>
    </w:div>
    <w:div w:id="2000187876">
      <w:bodyDiv w:val="1"/>
      <w:marLeft w:val="0"/>
      <w:marRight w:val="0"/>
      <w:marTop w:val="0"/>
      <w:marBottom w:val="0"/>
      <w:divBdr>
        <w:top w:val="none" w:sz="0" w:space="0" w:color="auto"/>
        <w:left w:val="none" w:sz="0" w:space="0" w:color="auto"/>
        <w:bottom w:val="none" w:sz="0" w:space="0" w:color="auto"/>
        <w:right w:val="none" w:sz="0" w:space="0" w:color="auto"/>
      </w:divBdr>
    </w:div>
    <w:div w:id="2003046121">
      <w:bodyDiv w:val="1"/>
      <w:marLeft w:val="0"/>
      <w:marRight w:val="0"/>
      <w:marTop w:val="0"/>
      <w:marBottom w:val="0"/>
      <w:divBdr>
        <w:top w:val="none" w:sz="0" w:space="0" w:color="auto"/>
        <w:left w:val="none" w:sz="0" w:space="0" w:color="auto"/>
        <w:bottom w:val="none" w:sz="0" w:space="0" w:color="auto"/>
        <w:right w:val="none" w:sz="0" w:space="0" w:color="auto"/>
      </w:divBdr>
      <w:divsChild>
        <w:div w:id="1763259390">
          <w:marLeft w:val="0"/>
          <w:marRight w:val="0"/>
          <w:marTop w:val="0"/>
          <w:marBottom w:val="0"/>
          <w:divBdr>
            <w:top w:val="none" w:sz="0" w:space="0" w:color="auto"/>
            <w:left w:val="none" w:sz="0" w:space="0" w:color="auto"/>
            <w:bottom w:val="none" w:sz="0" w:space="0" w:color="auto"/>
            <w:right w:val="none" w:sz="0" w:space="0" w:color="auto"/>
          </w:divBdr>
        </w:div>
        <w:div w:id="1022560658">
          <w:marLeft w:val="0"/>
          <w:marRight w:val="0"/>
          <w:marTop w:val="0"/>
          <w:marBottom w:val="0"/>
          <w:divBdr>
            <w:top w:val="none" w:sz="0" w:space="0" w:color="auto"/>
            <w:left w:val="none" w:sz="0" w:space="0" w:color="auto"/>
            <w:bottom w:val="none" w:sz="0" w:space="0" w:color="auto"/>
            <w:right w:val="none" w:sz="0" w:space="0" w:color="auto"/>
          </w:divBdr>
        </w:div>
        <w:div w:id="770395092">
          <w:marLeft w:val="0"/>
          <w:marRight w:val="0"/>
          <w:marTop w:val="0"/>
          <w:marBottom w:val="0"/>
          <w:divBdr>
            <w:top w:val="none" w:sz="0" w:space="0" w:color="auto"/>
            <w:left w:val="none" w:sz="0" w:space="0" w:color="auto"/>
            <w:bottom w:val="none" w:sz="0" w:space="0" w:color="auto"/>
            <w:right w:val="none" w:sz="0" w:space="0" w:color="auto"/>
          </w:divBdr>
        </w:div>
        <w:div w:id="659499908">
          <w:marLeft w:val="0"/>
          <w:marRight w:val="0"/>
          <w:marTop w:val="0"/>
          <w:marBottom w:val="0"/>
          <w:divBdr>
            <w:top w:val="none" w:sz="0" w:space="0" w:color="auto"/>
            <w:left w:val="none" w:sz="0" w:space="0" w:color="auto"/>
            <w:bottom w:val="none" w:sz="0" w:space="0" w:color="auto"/>
            <w:right w:val="none" w:sz="0" w:space="0" w:color="auto"/>
          </w:divBdr>
        </w:div>
      </w:divsChild>
    </w:div>
    <w:div w:id="2023823496">
      <w:bodyDiv w:val="1"/>
      <w:marLeft w:val="0"/>
      <w:marRight w:val="0"/>
      <w:marTop w:val="0"/>
      <w:marBottom w:val="0"/>
      <w:divBdr>
        <w:top w:val="none" w:sz="0" w:space="0" w:color="auto"/>
        <w:left w:val="none" w:sz="0" w:space="0" w:color="auto"/>
        <w:bottom w:val="none" w:sz="0" w:space="0" w:color="auto"/>
        <w:right w:val="none" w:sz="0" w:space="0" w:color="auto"/>
      </w:divBdr>
    </w:div>
    <w:div w:id="2059626126">
      <w:bodyDiv w:val="1"/>
      <w:marLeft w:val="0"/>
      <w:marRight w:val="0"/>
      <w:marTop w:val="0"/>
      <w:marBottom w:val="0"/>
      <w:divBdr>
        <w:top w:val="none" w:sz="0" w:space="0" w:color="auto"/>
        <w:left w:val="none" w:sz="0" w:space="0" w:color="auto"/>
        <w:bottom w:val="none" w:sz="0" w:space="0" w:color="auto"/>
        <w:right w:val="none" w:sz="0" w:space="0" w:color="auto"/>
      </w:divBdr>
    </w:div>
    <w:div w:id="21031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9C35B-F37D-49F5-8B00-C778BF590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Pages>
  <Words>607</Words>
  <Characters>3339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PONTVIANNE Gregory</cp:lastModifiedBy>
  <cp:revision>83</cp:revision>
  <cp:lastPrinted>2023-10-16T15:21:00Z</cp:lastPrinted>
  <dcterms:created xsi:type="dcterms:W3CDTF">2023-09-25T12:42:00Z</dcterms:created>
  <dcterms:modified xsi:type="dcterms:W3CDTF">2026-01-28T08:59:00Z</dcterms:modified>
</cp:coreProperties>
</file>